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8C9CF" w14:textId="0B766CC1" w:rsidR="00D517FF" w:rsidRDefault="00D517FF" w:rsidP="007166CE">
      <w:pPr>
        <w:pStyle w:val="berschrift1"/>
      </w:pPr>
      <w:r>
        <w:rPr>
          <w:noProof/>
        </w:rPr>
        <w:drawing>
          <wp:inline distT="0" distB="0" distL="0" distR="0" wp14:anchorId="5936D212" wp14:editId="6B51D28C">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4E8933B" w14:textId="59A14960" w:rsidR="007166CE" w:rsidRDefault="007166CE" w:rsidP="007166CE">
      <w:pPr>
        <w:pStyle w:val="berschrift1"/>
      </w:pPr>
      <w:r>
        <w:br w:type="page"/>
      </w:r>
      <w:r>
        <w:lastRenderedPageBreak/>
        <w:t>Vorwort</w:t>
      </w:r>
    </w:p>
    <w:p w14:paraId="196540D0"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5C742123"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E2810AE" w14:textId="77777777" w:rsidR="007166CE" w:rsidRDefault="007166CE" w:rsidP="007166CE">
      <w:r>
        <w:t>Euch allen wünsche ich Gottes reichen Segen und dass Ihr für Euch interessante Texte hier findet. Für Anregungen bin ich immer dankbar.</w:t>
      </w:r>
    </w:p>
    <w:p w14:paraId="1214E2AB" w14:textId="77777777" w:rsidR="007166CE" w:rsidRDefault="007166CE" w:rsidP="007166CE">
      <w:r>
        <w:t>Gruß &amp; Segen,</w:t>
      </w:r>
    </w:p>
    <w:p w14:paraId="46486C8C" w14:textId="77777777" w:rsidR="007166CE" w:rsidRDefault="007166CE" w:rsidP="007166CE">
      <w:r>
        <w:t>Andreas</w:t>
      </w:r>
    </w:p>
    <w:p w14:paraId="63791A1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7E9C489" w14:textId="31554ADB" w:rsidR="00BD71A4" w:rsidRDefault="00853B3E">
      <w:pPr>
        <w:spacing w:after="0" w:line="240" w:lineRule="auto"/>
      </w:pPr>
      <w:r>
        <w:rPr>
          <w:noProof/>
        </w:rPr>
        <w:drawing>
          <wp:inline distT="0" distB="0" distL="0" distR="0" wp14:anchorId="30257FFD" wp14:editId="3E92D588">
            <wp:extent cx="2838450" cy="48958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2838450" cy="4895850"/>
                    </a:xfrm>
                    <a:prstGeom prst="rect">
                      <a:avLst/>
                    </a:prstGeom>
                  </pic:spPr>
                </pic:pic>
              </a:graphicData>
            </a:graphic>
          </wp:inline>
        </w:drawing>
      </w:r>
    </w:p>
    <w:p w14:paraId="1E2584C1" w14:textId="77777777" w:rsidR="00BD71A4" w:rsidRDefault="00BD71A4">
      <w:pPr>
        <w:spacing w:after="0" w:line="240" w:lineRule="auto"/>
        <w:rPr>
          <w:rFonts w:eastAsia="Times New Roman"/>
          <w:b/>
          <w:bCs/>
          <w:color w:val="000000"/>
          <w:kern w:val="36"/>
          <w:sz w:val="36"/>
          <w:szCs w:val="48"/>
          <w:lang w:eastAsia="de-DE"/>
        </w:rPr>
      </w:pPr>
      <w:r>
        <w:br w:type="page"/>
      </w:r>
    </w:p>
    <w:p w14:paraId="0D9FAB16" w14:textId="77777777" w:rsidR="00853B3E" w:rsidRDefault="00853B3E" w:rsidP="00853B3E">
      <w:pPr>
        <w:pStyle w:val="berschrift1"/>
        <w:rPr>
          <w:sz w:val="48"/>
        </w:rPr>
      </w:pPr>
      <w:proofErr w:type="spellStart"/>
      <w:r>
        <w:t>Draconites</w:t>
      </w:r>
      <w:proofErr w:type="spellEnd"/>
      <w:r>
        <w:t>, Johannes - Von dem verborgen Gott Israel und Heiland JESU CHRISTO: Das XLV. Capitel Jesaia.</w:t>
      </w:r>
    </w:p>
    <w:p w14:paraId="417312B4" w14:textId="77777777" w:rsidR="00853B3E" w:rsidRDefault="00853B3E" w:rsidP="00853B3E">
      <w:pPr>
        <w:pStyle w:val="StandardWeb"/>
      </w:pPr>
      <w:r>
        <w:t xml:space="preserve">Das JESUS CHRISTUS ein </w:t>
      </w:r>
      <w:proofErr w:type="spellStart"/>
      <w:r>
        <w:t>warer</w:t>
      </w:r>
      <w:proofErr w:type="spellEnd"/>
      <w:r>
        <w:t xml:space="preserve"> </w:t>
      </w:r>
      <w:proofErr w:type="spellStart"/>
      <w:r>
        <w:t>Allmechtiger</w:t>
      </w:r>
      <w:proofErr w:type="spellEnd"/>
      <w:r>
        <w:t xml:space="preserve"> ewiger </w:t>
      </w:r>
      <w:proofErr w:type="spellStart"/>
      <w:r>
        <w:t>gnediger</w:t>
      </w:r>
      <w:proofErr w:type="spellEnd"/>
      <w:r>
        <w:t xml:space="preserve"> </w:t>
      </w:r>
      <w:proofErr w:type="spellStart"/>
      <w:r>
        <w:t>Helffe</w:t>
      </w:r>
      <w:proofErr w:type="spellEnd"/>
      <w:r>
        <w:t xml:space="preserve">-Gott und Heiland </w:t>
      </w:r>
      <w:proofErr w:type="spellStart"/>
      <w:r>
        <w:t>seie</w:t>
      </w:r>
      <w:proofErr w:type="spellEnd"/>
      <w:r>
        <w:t xml:space="preserve"> / und durch Jesaia </w:t>
      </w:r>
      <w:proofErr w:type="spellStart"/>
      <w:r>
        <w:t>dis</w:t>
      </w:r>
      <w:proofErr w:type="spellEnd"/>
      <w:r>
        <w:t xml:space="preserve"> Capitel auch </w:t>
      </w:r>
      <w:proofErr w:type="spellStart"/>
      <w:r>
        <w:t>selbs</w:t>
      </w:r>
      <w:proofErr w:type="spellEnd"/>
      <w:r>
        <w:t xml:space="preserve"> </w:t>
      </w:r>
      <w:proofErr w:type="spellStart"/>
      <w:r>
        <w:t>geprediget</w:t>
      </w:r>
      <w:proofErr w:type="spellEnd"/>
      <w:r>
        <w:t xml:space="preserve"> habe / beweis ich mit zweien </w:t>
      </w:r>
      <w:proofErr w:type="spellStart"/>
      <w:r>
        <w:t>zeugnissen</w:t>
      </w:r>
      <w:proofErr w:type="spellEnd"/>
      <w:r>
        <w:t xml:space="preserve"> des heiligen Geistes aus </w:t>
      </w:r>
      <w:proofErr w:type="spellStart"/>
      <w:r>
        <w:t>disem</w:t>
      </w:r>
      <w:proofErr w:type="spellEnd"/>
      <w:r>
        <w:t xml:space="preserve"> Capitel </w:t>
      </w:r>
      <w:proofErr w:type="spellStart"/>
      <w:r>
        <w:t>genomen</w:t>
      </w:r>
      <w:proofErr w:type="spellEnd"/>
      <w:r>
        <w:t xml:space="preserve"> / </w:t>
      </w:r>
      <w:proofErr w:type="spellStart"/>
      <w:r>
        <w:t>widder</w:t>
      </w:r>
      <w:proofErr w:type="spellEnd"/>
      <w:r>
        <w:t xml:space="preserve"> die </w:t>
      </w:r>
      <w:proofErr w:type="spellStart"/>
      <w:r>
        <w:t>Arrianer</w:t>
      </w:r>
      <w:proofErr w:type="spellEnd"/>
      <w:r>
        <w:t xml:space="preserve"> </w:t>
      </w:r>
      <w:proofErr w:type="spellStart"/>
      <w:r>
        <w:t>Cherinther</w:t>
      </w:r>
      <w:proofErr w:type="spellEnd"/>
      <w:r>
        <w:t xml:space="preserve"> </w:t>
      </w:r>
      <w:proofErr w:type="spellStart"/>
      <w:r>
        <w:t>Mahumetisten</w:t>
      </w:r>
      <w:proofErr w:type="spellEnd"/>
      <w:r>
        <w:t xml:space="preserve">. </w:t>
      </w:r>
    </w:p>
    <w:p w14:paraId="76A16791" w14:textId="77777777" w:rsidR="00853B3E" w:rsidRDefault="00853B3E" w:rsidP="00853B3E">
      <w:pPr>
        <w:pStyle w:val="StandardWeb"/>
      </w:pPr>
      <w:r>
        <w:t xml:space="preserve">Zum ersten spricht Paulus Ro. 14. Was </w:t>
      </w:r>
      <w:proofErr w:type="spellStart"/>
      <w:r>
        <w:t>verachtestu</w:t>
      </w:r>
      <w:proofErr w:type="spellEnd"/>
      <w:r>
        <w:t xml:space="preserve"> dienen Bruder? wir werden alle </w:t>
      </w:r>
      <w:proofErr w:type="spellStart"/>
      <w:r>
        <w:t>fur</w:t>
      </w:r>
      <w:proofErr w:type="spellEnd"/>
      <w:r>
        <w:t xml:space="preserve"> den </w:t>
      </w:r>
      <w:proofErr w:type="spellStart"/>
      <w:r>
        <w:t>Richtstul</w:t>
      </w:r>
      <w:proofErr w:type="spellEnd"/>
      <w:r>
        <w:t xml:space="preserve"> CHRISTI </w:t>
      </w:r>
      <w:proofErr w:type="spellStart"/>
      <w:r>
        <w:t>gestellet</w:t>
      </w:r>
      <w:proofErr w:type="spellEnd"/>
      <w:r>
        <w:t xml:space="preserve"> werden/ nachdem geschrieben stehet: so war ich lebe mir sollen alle knie </w:t>
      </w:r>
      <w:proofErr w:type="spellStart"/>
      <w:r>
        <w:t>gebeuget</w:t>
      </w:r>
      <w:proofErr w:type="spellEnd"/>
      <w:r>
        <w:t xml:space="preserve"> werden und alle </w:t>
      </w:r>
      <w:proofErr w:type="spellStart"/>
      <w:r>
        <w:t>zungen</w:t>
      </w:r>
      <w:proofErr w:type="spellEnd"/>
      <w:r>
        <w:t xml:space="preserve"> sollen Gott bekennen. </w:t>
      </w:r>
    </w:p>
    <w:p w14:paraId="290F2043" w14:textId="77777777" w:rsidR="00853B3E" w:rsidRDefault="00853B3E" w:rsidP="00853B3E">
      <w:pPr>
        <w:pStyle w:val="StandardWeb"/>
      </w:pPr>
      <w:r>
        <w:t xml:space="preserve">Zum andern leget Paulus </w:t>
      </w:r>
      <w:proofErr w:type="spellStart"/>
      <w:r>
        <w:t>disen</w:t>
      </w:r>
      <w:proofErr w:type="spellEnd"/>
      <w:r>
        <w:t xml:space="preserve"> </w:t>
      </w:r>
      <w:proofErr w:type="spellStart"/>
      <w:r>
        <w:t>spruch</w:t>
      </w:r>
      <w:proofErr w:type="spellEnd"/>
      <w:r>
        <w:t xml:space="preserve"> </w:t>
      </w:r>
      <w:proofErr w:type="spellStart"/>
      <w:r>
        <w:t>weitleufftiger</w:t>
      </w:r>
      <w:proofErr w:type="spellEnd"/>
      <w:r>
        <w:t xml:space="preserve"> aus und spricht Phil. 2. Ein </w:t>
      </w:r>
      <w:proofErr w:type="spellStart"/>
      <w:r>
        <w:t>jglicher</w:t>
      </w:r>
      <w:proofErr w:type="spellEnd"/>
      <w:r>
        <w:t xml:space="preserve"> </w:t>
      </w:r>
      <w:proofErr w:type="spellStart"/>
      <w:r>
        <w:t>seie</w:t>
      </w:r>
      <w:proofErr w:type="spellEnd"/>
      <w:r>
        <w:t xml:space="preserve"> </w:t>
      </w:r>
      <w:proofErr w:type="spellStart"/>
      <w:r>
        <w:t>gesinnet</w:t>
      </w:r>
      <w:proofErr w:type="spellEnd"/>
      <w:r>
        <w:t xml:space="preserve"> wie JESUS CHRISTUS / welcher ob er </w:t>
      </w:r>
      <w:proofErr w:type="spellStart"/>
      <w:r>
        <w:t>wol</w:t>
      </w:r>
      <w:proofErr w:type="spellEnd"/>
      <w:r>
        <w:t xml:space="preserve"> in </w:t>
      </w:r>
      <w:proofErr w:type="spellStart"/>
      <w:r>
        <w:t>Gottlicher</w:t>
      </w:r>
      <w:proofErr w:type="spellEnd"/>
      <w:r>
        <w:t xml:space="preserve"> </w:t>
      </w:r>
      <w:proofErr w:type="spellStart"/>
      <w:r>
        <w:t>gestalt</w:t>
      </w:r>
      <w:proofErr w:type="spellEnd"/>
      <w:r>
        <w:t xml:space="preserve"> war hielt </w:t>
      </w:r>
      <w:proofErr w:type="spellStart"/>
      <w:r>
        <w:t>ers</w:t>
      </w:r>
      <w:proofErr w:type="spellEnd"/>
      <w:r>
        <w:t xml:space="preserve"> nicht </w:t>
      </w:r>
      <w:proofErr w:type="spellStart"/>
      <w:r>
        <w:t>fur</w:t>
      </w:r>
      <w:proofErr w:type="spellEnd"/>
      <w:r>
        <w:t xml:space="preserve"> einen raube Gott gleich sein / sondern </w:t>
      </w:r>
      <w:proofErr w:type="spellStart"/>
      <w:r>
        <w:t>eussert</w:t>
      </w:r>
      <w:proofErr w:type="spellEnd"/>
      <w:r>
        <w:t xml:space="preserve"> sich </w:t>
      </w:r>
      <w:proofErr w:type="spellStart"/>
      <w:r>
        <w:t>selbs</w:t>
      </w:r>
      <w:proofErr w:type="spellEnd"/>
      <w:r>
        <w:t xml:space="preserve"> und </w:t>
      </w:r>
      <w:proofErr w:type="spellStart"/>
      <w:r>
        <w:t>nam</w:t>
      </w:r>
      <w:proofErr w:type="spellEnd"/>
      <w:r>
        <w:t xml:space="preserve"> Knechts </w:t>
      </w:r>
      <w:proofErr w:type="spellStart"/>
      <w:r>
        <w:t>gestalt</w:t>
      </w:r>
      <w:proofErr w:type="spellEnd"/>
      <w:r>
        <w:t xml:space="preserve"> an / ward gleich wie ein </w:t>
      </w:r>
      <w:proofErr w:type="spellStart"/>
      <w:r>
        <w:t>ander</w:t>
      </w:r>
      <w:proofErr w:type="spellEnd"/>
      <w:r>
        <w:t xml:space="preserve"> </w:t>
      </w:r>
      <w:proofErr w:type="spellStart"/>
      <w:r>
        <w:t>mensch</w:t>
      </w:r>
      <w:proofErr w:type="spellEnd"/>
      <w:r>
        <w:t xml:space="preserve"> </w:t>
      </w:r>
      <w:proofErr w:type="spellStart"/>
      <w:r>
        <w:t>ernidriget</w:t>
      </w:r>
      <w:proofErr w:type="spellEnd"/>
      <w:r>
        <w:t xml:space="preserve"> sich </w:t>
      </w:r>
      <w:proofErr w:type="spellStart"/>
      <w:r>
        <w:t>selbs</w:t>
      </w:r>
      <w:proofErr w:type="spellEnd"/>
      <w:r>
        <w:t xml:space="preserve"> und ward gehorsam bis zum </w:t>
      </w:r>
      <w:proofErr w:type="spellStart"/>
      <w:r>
        <w:t>tod</w:t>
      </w:r>
      <w:proofErr w:type="spellEnd"/>
      <w:r>
        <w:t xml:space="preserve"> des </w:t>
      </w:r>
      <w:proofErr w:type="spellStart"/>
      <w:r>
        <w:t>Creutzes</w:t>
      </w:r>
      <w:proofErr w:type="spellEnd"/>
      <w:r>
        <w:t xml:space="preserve"> / </w:t>
      </w:r>
      <w:proofErr w:type="spellStart"/>
      <w:r>
        <w:t>darumb</w:t>
      </w:r>
      <w:proofErr w:type="spellEnd"/>
      <w:r>
        <w:t xml:space="preserve"> hat </w:t>
      </w:r>
      <w:proofErr w:type="spellStart"/>
      <w:r>
        <w:t>jn</w:t>
      </w:r>
      <w:proofErr w:type="spellEnd"/>
      <w:r>
        <w:t xml:space="preserve"> auch Gott </w:t>
      </w:r>
      <w:proofErr w:type="spellStart"/>
      <w:r>
        <w:t>erhoehet</w:t>
      </w:r>
      <w:proofErr w:type="spellEnd"/>
      <w:r>
        <w:t xml:space="preserve"> und hat </w:t>
      </w:r>
      <w:proofErr w:type="spellStart"/>
      <w:r>
        <w:t>jm</w:t>
      </w:r>
      <w:proofErr w:type="spellEnd"/>
      <w:r>
        <w:t xml:space="preserve"> einen </w:t>
      </w:r>
      <w:proofErr w:type="spellStart"/>
      <w:r>
        <w:t>namen</w:t>
      </w:r>
      <w:proofErr w:type="spellEnd"/>
      <w:r>
        <w:t xml:space="preserve"> geben der </w:t>
      </w:r>
      <w:proofErr w:type="spellStart"/>
      <w:r>
        <w:t>uber</w:t>
      </w:r>
      <w:proofErr w:type="spellEnd"/>
      <w:r>
        <w:t xml:space="preserve"> alle </w:t>
      </w:r>
      <w:proofErr w:type="spellStart"/>
      <w:r>
        <w:t>namen</w:t>
      </w:r>
      <w:proofErr w:type="spellEnd"/>
      <w:r>
        <w:t xml:space="preserve"> ist / das sich im </w:t>
      </w:r>
      <w:proofErr w:type="spellStart"/>
      <w:r>
        <w:t>namen</w:t>
      </w:r>
      <w:proofErr w:type="spellEnd"/>
      <w:r>
        <w:t xml:space="preserve"> JESU beugen solle alle </w:t>
      </w:r>
      <w:proofErr w:type="spellStart"/>
      <w:r>
        <w:t>dere</w:t>
      </w:r>
      <w:proofErr w:type="spellEnd"/>
      <w:r>
        <w:t xml:space="preserve"> knie die im </w:t>
      </w:r>
      <w:proofErr w:type="spellStart"/>
      <w:r>
        <w:t>Himel</w:t>
      </w:r>
      <w:proofErr w:type="spellEnd"/>
      <w:r>
        <w:t xml:space="preserve"> und </w:t>
      </w:r>
      <w:proofErr w:type="spellStart"/>
      <w:r>
        <w:t>auff</w:t>
      </w:r>
      <w:proofErr w:type="spellEnd"/>
      <w:r>
        <w:t xml:space="preserve"> Erden und unter der Erden sind / und alle </w:t>
      </w:r>
      <w:proofErr w:type="spellStart"/>
      <w:r>
        <w:t>zungen</w:t>
      </w:r>
      <w:proofErr w:type="spellEnd"/>
      <w:r>
        <w:t xml:space="preserve"> bekennen sollen das JESUS CHRISTUS der Herr </w:t>
      </w:r>
      <w:proofErr w:type="spellStart"/>
      <w:r>
        <w:t>seie</w:t>
      </w:r>
      <w:proofErr w:type="spellEnd"/>
      <w:r>
        <w:t xml:space="preserve"> zur Ehre Gottes des Vatters. </w:t>
      </w:r>
    </w:p>
    <w:p w14:paraId="4455641C" w14:textId="77777777" w:rsidR="00853B3E" w:rsidRDefault="00853B3E" w:rsidP="00853B3E">
      <w:pPr>
        <w:pStyle w:val="StandardWeb"/>
      </w:pPr>
      <w:r>
        <w:t xml:space="preserve">So last uns das Capitel in neun </w:t>
      </w:r>
      <w:proofErr w:type="spellStart"/>
      <w:r>
        <w:t>stuecke</w:t>
      </w:r>
      <w:proofErr w:type="spellEnd"/>
      <w:r>
        <w:t xml:space="preserve"> teilen und </w:t>
      </w:r>
      <w:proofErr w:type="spellStart"/>
      <w:r>
        <w:t>erzelen</w:t>
      </w:r>
      <w:proofErr w:type="spellEnd"/>
      <w:r>
        <w:t xml:space="preserve">: Im ersten wie Gott der </w:t>
      </w:r>
      <w:proofErr w:type="spellStart"/>
      <w:r>
        <w:t>Persen</w:t>
      </w:r>
      <w:proofErr w:type="spellEnd"/>
      <w:r>
        <w:t xml:space="preserve"> </w:t>
      </w:r>
      <w:proofErr w:type="spellStart"/>
      <w:r>
        <w:t>Koenig</w:t>
      </w:r>
      <w:proofErr w:type="spellEnd"/>
      <w:r>
        <w:t xml:space="preserve"> </w:t>
      </w:r>
      <w:proofErr w:type="spellStart"/>
      <w:r>
        <w:t>Cyrum</w:t>
      </w:r>
      <w:proofErr w:type="spellEnd"/>
      <w:r>
        <w:t xml:space="preserve"> </w:t>
      </w:r>
      <w:proofErr w:type="spellStart"/>
      <w:r>
        <w:t>umb</w:t>
      </w:r>
      <w:proofErr w:type="spellEnd"/>
      <w:r>
        <w:t xml:space="preserve"> der Juden willen so hoch erhaben hat: </w:t>
      </w:r>
      <w:r>
        <w:br/>
        <w:t xml:space="preserve">Im andern wie die Juden </w:t>
      </w:r>
      <w:proofErr w:type="spellStart"/>
      <w:r>
        <w:t>Cyri</w:t>
      </w:r>
      <w:proofErr w:type="spellEnd"/>
      <w:r>
        <w:t xml:space="preserve"> und CHRISTI </w:t>
      </w:r>
      <w:proofErr w:type="spellStart"/>
      <w:r>
        <w:t>zukunfft</w:t>
      </w:r>
      <w:proofErr w:type="spellEnd"/>
      <w:r>
        <w:t xml:space="preserve"> </w:t>
      </w:r>
      <w:proofErr w:type="spellStart"/>
      <w:r>
        <w:t>begeren</w:t>
      </w:r>
      <w:proofErr w:type="spellEnd"/>
      <w:r>
        <w:t xml:space="preserve">: </w:t>
      </w:r>
      <w:r>
        <w:br/>
        <w:t xml:space="preserve">Im dritten wie er die Widerchristen schilt und verdammet: </w:t>
      </w:r>
      <w:r>
        <w:br/>
        <w:t xml:space="preserve">Im </w:t>
      </w:r>
      <w:proofErr w:type="spellStart"/>
      <w:r>
        <w:t>vierden</w:t>
      </w:r>
      <w:proofErr w:type="spellEnd"/>
      <w:r>
        <w:t xml:space="preserve"> wie CHRISTUS seine Gottheit beweiset mit der </w:t>
      </w:r>
      <w:proofErr w:type="spellStart"/>
      <w:r>
        <w:t>Schepffung</w:t>
      </w:r>
      <w:proofErr w:type="spellEnd"/>
      <w:r>
        <w:t xml:space="preserve"> mit </w:t>
      </w:r>
      <w:proofErr w:type="spellStart"/>
      <w:r>
        <w:t>Cyro</w:t>
      </w:r>
      <w:proofErr w:type="spellEnd"/>
      <w:r>
        <w:t xml:space="preserve"> mit der </w:t>
      </w:r>
      <w:proofErr w:type="spellStart"/>
      <w:r>
        <w:t>Egypter</w:t>
      </w:r>
      <w:proofErr w:type="spellEnd"/>
      <w:r>
        <w:t xml:space="preserve"> Moren der langen </w:t>
      </w:r>
      <w:proofErr w:type="spellStart"/>
      <w:r>
        <w:t>leutte</w:t>
      </w:r>
      <w:proofErr w:type="spellEnd"/>
      <w:r>
        <w:t xml:space="preserve"> in </w:t>
      </w:r>
      <w:proofErr w:type="spellStart"/>
      <w:r>
        <w:t>Seba</w:t>
      </w:r>
      <w:proofErr w:type="spellEnd"/>
      <w:r>
        <w:t xml:space="preserve"> </w:t>
      </w:r>
      <w:proofErr w:type="spellStart"/>
      <w:r>
        <w:t>beruffe</w:t>
      </w:r>
      <w:proofErr w:type="spellEnd"/>
      <w:r>
        <w:t xml:space="preserve">: </w:t>
      </w:r>
      <w:r>
        <w:br/>
        <w:t xml:space="preserve">Im </w:t>
      </w:r>
      <w:proofErr w:type="spellStart"/>
      <w:r>
        <w:t>fuenfften</w:t>
      </w:r>
      <w:proofErr w:type="spellEnd"/>
      <w:r>
        <w:t xml:space="preserve"> von dem verborgen Gott Israel und Heiland JESU CHRISTO: wie CHRISTUS die </w:t>
      </w:r>
      <w:proofErr w:type="spellStart"/>
      <w:r>
        <w:t>unglewbigen</w:t>
      </w:r>
      <w:proofErr w:type="spellEnd"/>
      <w:r>
        <w:t xml:space="preserve"> verdammet und die </w:t>
      </w:r>
      <w:proofErr w:type="spellStart"/>
      <w:r>
        <w:t>glewbigen</w:t>
      </w:r>
      <w:proofErr w:type="spellEnd"/>
      <w:r>
        <w:t xml:space="preserve"> seligmacht: </w:t>
      </w:r>
      <w:r>
        <w:br/>
        <w:t xml:space="preserve">Im sechsten von der </w:t>
      </w:r>
      <w:proofErr w:type="spellStart"/>
      <w:r>
        <w:t>Maiestet</w:t>
      </w:r>
      <w:proofErr w:type="spellEnd"/>
      <w:r>
        <w:t xml:space="preserve"> und </w:t>
      </w:r>
      <w:proofErr w:type="spellStart"/>
      <w:r>
        <w:t>krafft</w:t>
      </w:r>
      <w:proofErr w:type="spellEnd"/>
      <w:r>
        <w:t xml:space="preserve"> Gottes </w:t>
      </w:r>
      <w:proofErr w:type="spellStart"/>
      <w:r>
        <w:t>Wortts</w:t>
      </w:r>
      <w:proofErr w:type="spellEnd"/>
      <w:r>
        <w:t xml:space="preserve"> und der Heiligen </w:t>
      </w:r>
      <w:proofErr w:type="spellStart"/>
      <w:r>
        <w:t>Schrifft</w:t>
      </w:r>
      <w:proofErr w:type="spellEnd"/>
      <w:r>
        <w:t xml:space="preserve">: </w:t>
      </w:r>
      <w:r>
        <w:br/>
        <w:t xml:space="preserve">Im </w:t>
      </w:r>
      <w:proofErr w:type="spellStart"/>
      <w:r>
        <w:t>sibenden</w:t>
      </w:r>
      <w:proofErr w:type="spellEnd"/>
      <w:r>
        <w:t xml:space="preserve"> von der Heiden </w:t>
      </w:r>
      <w:proofErr w:type="spellStart"/>
      <w:r>
        <w:t>goetter</w:t>
      </w:r>
      <w:proofErr w:type="spellEnd"/>
      <w:r>
        <w:t xml:space="preserve"> und </w:t>
      </w:r>
      <w:proofErr w:type="spellStart"/>
      <w:r>
        <w:t>pfaffen</w:t>
      </w:r>
      <w:proofErr w:type="spellEnd"/>
      <w:r>
        <w:t xml:space="preserve"> </w:t>
      </w:r>
      <w:proofErr w:type="spellStart"/>
      <w:r>
        <w:t>unwissenheit</w:t>
      </w:r>
      <w:proofErr w:type="spellEnd"/>
      <w:r>
        <w:t xml:space="preserve"> und </w:t>
      </w:r>
      <w:proofErr w:type="spellStart"/>
      <w:r>
        <w:t>nichtickeit</w:t>
      </w:r>
      <w:proofErr w:type="spellEnd"/>
      <w:r>
        <w:t xml:space="preserve"> und von der </w:t>
      </w:r>
      <w:proofErr w:type="spellStart"/>
      <w:r>
        <w:t>allwissenheit</w:t>
      </w:r>
      <w:proofErr w:type="spellEnd"/>
      <w:r>
        <w:t xml:space="preserve"> und Gottheit CHRISTI: </w:t>
      </w:r>
      <w:r>
        <w:br/>
        <w:t xml:space="preserve">Im achten wie CHRISTUS allen Menschen das Evangelion prediget und </w:t>
      </w:r>
      <w:proofErr w:type="spellStart"/>
      <w:r>
        <w:t>selickeit</w:t>
      </w:r>
      <w:proofErr w:type="spellEnd"/>
      <w:r>
        <w:t xml:space="preserve"> </w:t>
      </w:r>
      <w:proofErr w:type="spellStart"/>
      <w:r>
        <w:t>verheisset</w:t>
      </w:r>
      <w:proofErr w:type="spellEnd"/>
      <w:r>
        <w:t xml:space="preserve">: wie keine </w:t>
      </w:r>
      <w:proofErr w:type="spellStart"/>
      <w:r>
        <w:t>lere</w:t>
      </w:r>
      <w:proofErr w:type="spellEnd"/>
      <w:r>
        <w:t xml:space="preserve"> gerecht und selig macht denn das Evangelion CHRISTI: wie CHRISTUS </w:t>
      </w:r>
      <w:proofErr w:type="spellStart"/>
      <w:r>
        <w:t>uber</w:t>
      </w:r>
      <w:proofErr w:type="spellEnd"/>
      <w:r>
        <w:t xml:space="preserve"> alles </w:t>
      </w:r>
      <w:proofErr w:type="spellStart"/>
      <w:r>
        <w:t>herschet</w:t>
      </w:r>
      <w:proofErr w:type="spellEnd"/>
      <w:r>
        <w:t xml:space="preserve">: wie die Christen dadurch gerecht und selig werden das sie sprechen CHRISTUS </w:t>
      </w:r>
      <w:proofErr w:type="spellStart"/>
      <w:r>
        <w:t>seie</w:t>
      </w:r>
      <w:proofErr w:type="spellEnd"/>
      <w:r>
        <w:t xml:space="preserve"> </w:t>
      </w:r>
      <w:proofErr w:type="spellStart"/>
      <w:r>
        <w:t>jre</w:t>
      </w:r>
      <w:proofErr w:type="spellEnd"/>
      <w:r>
        <w:t xml:space="preserve"> </w:t>
      </w:r>
      <w:proofErr w:type="spellStart"/>
      <w:r>
        <w:t>gerechtickeit</w:t>
      </w:r>
      <w:proofErr w:type="spellEnd"/>
      <w:r>
        <w:t xml:space="preserve"> und </w:t>
      </w:r>
      <w:proofErr w:type="spellStart"/>
      <w:r>
        <w:t>stercke</w:t>
      </w:r>
      <w:proofErr w:type="spellEnd"/>
      <w:r>
        <w:t xml:space="preserve">: wie alle die </w:t>
      </w:r>
      <w:proofErr w:type="spellStart"/>
      <w:r>
        <w:t>verdampt</w:t>
      </w:r>
      <w:proofErr w:type="spellEnd"/>
      <w:r>
        <w:t xml:space="preserve"> werden so CHRISTO widerstehen: </w:t>
      </w:r>
      <w:r>
        <w:br/>
        <w:t xml:space="preserve">Im </w:t>
      </w:r>
      <w:proofErr w:type="spellStart"/>
      <w:r>
        <w:t>neunden</w:t>
      </w:r>
      <w:proofErr w:type="spellEnd"/>
      <w:r>
        <w:t xml:space="preserve"> wie Bel und Nebo der Babylonier </w:t>
      </w:r>
      <w:proofErr w:type="spellStart"/>
      <w:r>
        <w:t>goetzen</w:t>
      </w:r>
      <w:proofErr w:type="spellEnd"/>
      <w:r>
        <w:t xml:space="preserve"> durch </w:t>
      </w:r>
      <w:proofErr w:type="spellStart"/>
      <w:r>
        <w:t>Cyrum</w:t>
      </w:r>
      <w:proofErr w:type="spellEnd"/>
      <w:r>
        <w:t xml:space="preserve"> </w:t>
      </w:r>
      <w:proofErr w:type="spellStart"/>
      <w:r>
        <w:t>verstoeret</w:t>
      </w:r>
      <w:proofErr w:type="spellEnd"/>
      <w:r>
        <w:t xml:space="preserve"> werden sollen. </w:t>
      </w:r>
    </w:p>
    <w:p w14:paraId="1AEE61BD" w14:textId="77777777" w:rsidR="00853B3E" w:rsidRDefault="00853B3E" w:rsidP="00853B3E">
      <w:pPr>
        <w:pStyle w:val="StandardWeb"/>
      </w:pPr>
      <w:r>
        <w:rPr>
          <w:rStyle w:val="Fett"/>
          <w:rFonts w:eastAsiaTheme="majorEastAsia"/>
        </w:rPr>
        <w:t xml:space="preserve">So spricht der Herr zu seinem </w:t>
      </w:r>
      <w:proofErr w:type="spellStart"/>
      <w:r>
        <w:rPr>
          <w:rStyle w:val="Fett"/>
          <w:rFonts w:eastAsiaTheme="majorEastAsia"/>
        </w:rPr>
        <w:t>gesalbeten</w:t>
      </w:r>
      <w:proofErr w:type="spellEnd"/>
      <w:r>
        <w:rPr>
          <w:rStyle w:val="Fett"/>
          <w:rFonts w:eastAsiaTheme="majorEastAsia"/>
        </w:rPr>
        <w:t xml:space="preserve"> Cores / den ich </w:t>
      </w:r>
      <w:proofErr w:type="spellStart"/>
      <w:r>
        <w:rPr>
          <w:rStyle w:val="Fett"/>
          <w:rFonts w:eastAsiaTheme="majorEastAsia"/>
        </w:rPr>
        <w:t>bey</w:t>
      </w:r>
      <w:proofErr w:type="spellEnd"/>
      <w:r>
        <w:rPr>
          <w:rStyle w:val="Fett"/>
          <w:rFonts w:eastAsiaTheme="majorEastAsia"/>
        </w:rPr>
        <w:t xml:space="preserve"> seiner rechten </w:t>
      </w:r>
      <w:proofErr w:type="spellStart"/>
      <w:r>
        <w:rPr>
          <w:rStyle w:val="Fett"/>
          <w:rFonts w:eastAsiaTheme="majorEastAsia"/>
        </w:rPr>
        <w:t>hand</w:t>
      </w:r>
      <w:proofErr w:type="spellEnd"/>
      <w:r>
        <w:rPr>
          <w:rStyle w:val="Fett"/>
          <w:rFonts w:eastAsiaTheme="majorEastAsia"/>
        </w:rPr>
        <w:t xml:space="preserve"> </w:t>
      </w:r>
      <w:proofErr w:type="spellStart"/>
      <w:r>
        <w:rPr>
          <w:rStyle w:val="Fett"/>
          <w:rFonts w:eastAsiaTheme="majorEastAsia"/>
        </w:rPr>
        <w:t>ergreiffe</w:t>
      </w:r>
      <w:proofErr w:type="spellEnd"/>
      <w:r>
        <w:rPr>
          <w:rStyle w:val="Fett"/>
          <w:rFonts w:eastAsiaTheme="majorEastAsia"/>
        </w:rPr>
        <w:t xml:space="preserve"> / das ich die Heiden </w:t>
      </w:r>
      <w:proofErr w:type="spellStart"/>
      <w:r>
        <w:rPr>
          <w:rStyle w:val="Fett"/>
          <w:rFonts w:eastAsiaTheme="majorEastAsia"/>
        </w:rPr>
        <w:t>fur</w:t>
      </w:r>
      <w:proofErr w:type="spellEnd"/>
      <w:r>
        <w:rPr>
          <w:rStyle w:val="Fett"/>
          <w:rFonts w:eastAsiaTheme="majorEastAsia"/>
        </w:rPr>
        <w:t xml:space="preserve"> </w:t>
      </w:r>
      <w:proofErr w:type="spellStart"/>
      <w:r>
        <w:rPr>
          <w:rStyle w:val="Fett"/>
          <w:rFonts w:eastAsiaTheme="majorEastAsia"/>
        </w:rPr>
        <w:t>jm</w:t>
      </w:r>
      <w:proofErr w:type="spellEnd"/>
      <w:r>
        <w:rPr>
          <w:rStyle w:val="Fett"/>
          <w:rFonts w:eastAsiaTheme="majorEastAsia"/>
        </w:rPr>
        <w:t xml:space="preserve"> </w:t>
      </w:r>
      <w:proofErr w:type="spellStart"/>
      <w:r>
        <w:rPr>
          <w:rStyle w:val="Fett"/>
          <w:rFonts w:eastAsiaTheme="majorEastAsia"/>
        </w:rPr>
        <w:t>unterwerffe</w:t>
      </w:r>
      <w:proofErr w:type="spellEnd"/>
      <w:r>
        <w:rPr>
          <w:rStyle w:val="Fett"/>
          <w:rFonts w:eastAsiaTheme="majorEastAsia"/>
        </w:rPr>
        <w:t xml:space="preserve"> / und den </w:t>
      </w:r>
      <w:proofErr w:type="spellStart"/>
      <w:r>
        <w:rPr>
          <w:rStyle w:val="Fett"/>
          <w:rFonts w:eastAsiaTheme="majorEastAsia"/>
        </w:rPr>
        <w:t>Koenigen</w:t>
      </w:r>
      <w:proofErr w:type="spellEnd"/>
      <w:r>
        <w:rPr>
          <w:rStyle w:val="Fett"/>
          <w:rFonts w:eastAsiaTheme="majorEastAsia"/>
        </w:rPr>
        <w:t xml:space="preserve"> das </w:t>
      </w:r>
      <w:proofErr w:type="spellStart"/>
      <w:r>
        <w:rPr>
          <w:rStyle w:val="Fett"/>
          <w:rFonts w:eastAsiaTheme="majorEastAsia"/>
        </w:rPr>
        <w:t>Schwerd</w:t>
      </w:r>
      <w:proofErr w:type="spellEnd"/>
      <w:r>
        <w:rPr>
          <w:rStyle w:val="Fett"/>
          <w:rFonts w:eastAsiaTheme="majorEastAsia"/>
        </w:rPr>
        <w:t xml:space="preserve"> </w:t>
      </w:r>
      <w:proofErr w:type="spellStart"/>
      <w:r>
        <w:rPr>
          <w:rStyle w:val="Fett"/>
          <w:rFonts w:eastAsiaTheme="majorEastAsia"/>
        </w:rPr>
        <w:t>abguertte</w:t>
      </w:r>
      <w:proofErr w:type="spellEnd"/>
      <w:r>
        <w:rPr>
          <w:rStyle w:val="Fett"/>
          <w:rFonts w:eastAsiaTheme="majorEastAsia"/>
        </w:rPr>
        <w:t xml:space="preserve">: </w:t>
      </w:r>
      <w:proofErr w:type="spellStart"/>
      <w:r>
        <w:rPr>
          <w:rStyle w:val="Fett"/>
          <w:rFonts w:eastAsiaTheme="majorEastAsia"/>
        </w:rPr>
        <w:t>auffdas</w:t>
      </w:r>
      <w:proofErr w:type="spellEnd"/>
      <w:r>
        <w:rPr>
          <w:rStyle w:val="Fett"/>
          <w:rFonts w:eastAsiaTheme="majorEastAsia"/>
        </w:rPr>
        <w:t xml:space="preserve"> </w:t>
      </w:r>
      <w:proofErr w:type="spellStart"/>
      <w:r>
        <w:rPr>
          <w:rStyle w:val="Fett"/>
          <w:rFonts w:eastAsiaTheme="majorEastAsia"/>
        </w:rPr>
        <w:t>fur</w:t>
      </w:r>
      <w:proofErr w:type="spellEnd"/>
      <w:r>
        <w:rPr>
          <w:rStyle w:val="Fett"/>
          <w:rFonts w:eastAsiaTheme="majorEastAsia"/>
        </w:rPr>
        <w:t xml:space="preserve"> </w:t>
      </w:r>
      <w:proofErr w:type="spellStart"/>
      <w:r>
        <w:rPr>
          <w:rStyle w:val="Fett"/>
          <w:rFonts w:eastAsiaTheme="majorEastAsia"/>
        </w:rPr>
        <w:t>jm</w:t>
      </w:r>
      <w:proofErr w:type="spellEnd"/>
      <w:r>
        <w:rPr>
          <w:rStyle w:val="Fett"/>
          <w:rFonts w:eastAsiaTheme="majorEastAsia"/>
        </w:rPr>
        <w:t xml:space="preserve"> die </w:t>
      </w:r>
      <w:proofErr w:type="spellStart"/>
      <w:r>
        <w:rPr>
          <w:rStyle w:val="Fett"/>
          <w:rFonts w:eastAsiaTheme="majorEastAsia"/>
        </w:rPr>
        <w:t>Thueren</w:t>
      </w:r>
      <w:proofErr w:type="spellEnd"/>
      <w:r>
        <w:rPr>
          <w:rStyle w:val="Fett"/>
          <w:rFonts w:eastAsiaTheme="majorEastAsia"/>
        </w:rPr>
        <w:t xml:space="preserve"> </w:t>
      </w:r>
      <w:proofErr w:type="spellStart"/>
      <w:r>
        <w:rPr>
          <w:rStyle w:val="Fett"/>
          <w:rFonts w:eastAsiaTheme="majorEastAsia"/>
        </w:rPr>
        <w:t>geoeffnet</w:t>
      </w:r>
      <w:proofErr w:type="spellEnd"/>
      <w:r>
        <w:rPr>
          <w:rStyle w:val="Fett"/>
          <w:rFonts w:eastAsiaTheme="majorEastAsia"/>
        </w:rPr>
        <w:t xml:space="preserve"> werden und die Thore nicht verschlossen bleiben. Ich </w:t>
      </w:r>
      <w:proofErr w:type="spellStart"/>
      <w:r>
        <w:rPr>
          <w:rStyle w:val="Fett"/>
          <w:rFonts w:eastAsiaTheme="majorEastAsia"/>
        </w:rPr>
        <w:t>wil</w:t>
      </w:r>
      <w:proofErr w:type="spellEnd"/>
      <w:r>
        <w:rPr>
          <w:rStyle w:val="Fett"/>
          <w:rFonts w:eastAsiaTheme="majorEastAsia"/>
        </w:rPr>
        <w:t xml:space="preserve"> </w:t>
      </w:r>
      <w:proofErr w:type="spellStart"/>
      <w:r>
        <w:rPr>
          <w:rStyle w:val="Fett"/>
          <w:rFonts w:eastAsiaTheme="majorEastAsia"/>
        </w:rPr>
        <w:t>fur</w:t>
      </w:r>
      <w:proofErr w:type="spellEnd"/>
      <w:r>
        <w:rPr>
          <w:rStyle w:val="Fett"/>
          <w:rFonts w:eastAsiaTheme="majorEastAsia"/>
        </w:rPr>
        <w:t xml:space="preserve"> dir hergehen und die </w:t>
      </w:r>
      <w:proofErr w:type="spellStart"/>
      <w:r>
        <w:rPr>
          <w:rStyle w:val="Fett"/>
          <w:rFonts w:eastAsiaTheme="majorEastAsia"/>
        </w:rPr>
        <w:t>hoecker</w:t>
      </w:r>
      <w:proofErr w:type="spellEnd"/>
      <w:r>
        <w:rPr>
          <w:rStyle w:val="Fett"/>
          <w:rFonts w:eastAsiaTheme="majorEastAsia"/>
        </w:rPr>
        <w:t xml:space="preserve"> eben machen: ich </w:t>
      </w:r>
      <w:proofErr w:type="spellStart"/>
      <w:r>
        <w:rPr>
          <w:rStyle w:val="Fett"/>
          <w:rFonts w:eastAsiaTheme="majorEastAsia"/>
        </w:rPr>
        <w:t>wil</w:t>
      </w:r>
      <w:proofErr w:type="spellEnd"/>
      <w:r>
        <w:rPr>
          <w:rStyle w:val="Fett"/>
          <w:rFonts w:eastAsiaTheme="majorEastAsia"/>
        </w:rPr>
        <w:t xml:space="preserve"> die eherne </w:t>
      </w:r>
      <w:proofErr w:type="spellStart"/>
      <w:r>
        <w:rPr>
          <w:rStyle w:val="Fett"/>
          <w:rFonts w:eastAsiaTheme="majorEastAsia"/>
        </w:rPr>
        <w:t>Thueren</w:t>
      </w:r>
      <w:proofErr w:type="spellEnd"/>
      <w:r>
        <w:rPr>
          <w:rStyle w:val="Fett"/>
          <w:rFonts w:eastAsiaTheme="majorEastAsia"/>
        </w:rPr>
        <w:t xml:space="preserve"> </w:t>
      </w:r>
      <w:proofErr w:type="spellStart"/>
      <w:r>
        <w:rPr>
          <w:rStyle w:val="Fett"/>
          <w:rFonts w:eastAsiaTheme="majorEastAsia"/>
        </w:rPr>
        <w:t>zuschlahen</w:t>
      </w:r>
      <w:proofErr w:type="spellEnd"/>
      <w:r>
        <w:rPr>
          <w:rStyle w:val="Fett"/>
          <w:rFonts w:eastAsiaTheme="majorEastAsia"/>
        </w:rPr>
        <w:t xml:space="preserve"> und die Eiserne Rigel </w:t>
      </w:r>
      <w:proofErr w:type="spellStart"/>
      <w:r>
        <w:rPr>
          <w:rStyle w:val="Fett"/>
          <w:rFonts w:eastAsiaTheme="majorEastAsia"/>
        </w:rPr>
        <w:t>zubrechen</w:t>
      </w:r>
      <w:proofErr w:type="spellEnd"/>
      <w:r>
        <w:rPr>
          <w:rStyle w:val="Fett"/>
          <w:rFonts w:eastAsiaTheme="majorEastAsia"/>
        </w:rPr>
        <w:t xml:space="preserve">. </w:t>
      </w:r>
      <w:r>
        <w:rPr>
          <w:b/>
          <w:bCs/>
        </w:rPr>
        <w:br/>
      </w:r>
      <w:r>
        <w:rPr>
          <w:rStyle w:val="Fett"/>
          <w:rFonts w:eastAsiaTheme="majorEastAsia"/>
        </w:rPr>
        <w:t xml:space="preserve">Und </w:t>
      </w:r>
      <w:proofErr w:type="spellStart"/>
      <w:r>
        <w:rPr>
          <w:rStyle w:val="Fett"/>
          <w:rFonts w:eastAsiaTheme="majorEastAsia"/>
        </w:rPr>
        <w:t>wil</w:t>
      </w:r>
      <w:proofErr w:type="spellEnd"/>
      <w:r>
        <w:rPr>
          <w:rStyle w:val="Fett"/>
          <w:rFonts w:eastAsiaTheme="majorEastAsia"/>
        </w:rPr>
        <w:t xml:space="preserve"> dir geben die heimliche </w:t>
      </w:r>
      <w:proofErr w:type="spellStart"/>
      <w:r>
        <w:rPr>
          <w:rStyle w:val="Fett"/>
          <w:rFonts w:eastAsiaTheme="majorEastAsia"/>
        </w:rPr>
        <w:t>schetze</w:t>
      </w:r>
      <w:proofErr w:type="spellEnd"/>
      <w:r>
        <w:rPr>
          <w:rStyle w:val="Fett"/>
          <w:rFonts w:eastAsiaTheme="majorEastAsia"/>
        </w:rPr>
        <w:t xml:space="preserve"> und die verborgene </w:t>
      </w:r>
      <w:proofErr w:type="spellStart"/>
      <w:r>
        <w:rPr>
          <w:rStyle w:val="Fett"/>
          <w:rFonts w:eastAsiaTheme="majorEastAsia"/>
        </w:rPr>
        <w:t>kleinoet</w:t>
      </w:r>
      <w:proofErr w:type="spellEnd"/>
      <w:r>
        <w:rPr>
          <w:rStyle w:val="Fett"/>
          <w:rFonts w:eastAsiaTheme="majorEastAsia"/>
        </w:rPr>
        <w:t xml:space="preserve"> / </w:t>
      </w:r>
      <w:proofErr w:type="spellStart"/>
      <w:r>
        <w:rPr>
          <w:rStyle w:val="Fett"/>
          <w:rFonts w:eastAsiaTheme="majorEastAsia"/>
        </w:rPr>
        <w:t>auffdas</w:t>
      </w:r>
      <w:proofErr w:type="spellEnd"/>
      <w:r>
        <w:rPr>
          <w:rStyle w:val="Fett"/>
          <w:rFonts w:eastAsiaTheme="majorEastAsia"/>
        </w:rPr>
        <w:t xml:space="preserve"> du erkennest das ich der Herr der Gott Israel dich </w:t>
      </w:r>
      <w:proofErr w:type="spellStart"/>
      <w:r>
        <w:rPr>
          <w:rStyle w:val="Fett"/>
          <w:rFonts w:eastAsiaTheme="majorEastAsia"/>
        </w:rPr>
        <w:t>bey</w:t>
      </w:r>
      <w:proofErr w:type="spellEnd"/>
      <w:r>
        <w:rPr>
          <w:rStyle w:val="Fett"/>
          <w:rFonts w:eastAsiaTheme="majorEastAsia"/>
        </w:rPr>
        <w:t xml:space="preserve"> deinem </w:t>
      </w:r>
      <w:proofErr w:type="spellStart"/>
      <w:r>
        <w:rPr>
          <w:rStyle w:val="Fett"/>
          <w:rFonts w:eastAsiaTheme="majorEastAsia"/>
        </w:rPr>
        <w:t>namen</w:t>
      </w:r>
      <w:proofErr w:type="spellEnd"/>
      <w:r>
        <w:rPr>
          <w:rStyle w:val="Fett"/>
          <w:rFonts w:eastAsiaTheme="majorEastAsia"/>
        </w:rPr>
        <w:t xml:space="preserve"> </w:t>
      </w:r>
      <w:proofErr w:type="spellStart"/>
      <w:r>
        <w:rPr>
          <w:rStyle w:val="Fett"/>
          <w:rFonts w:eastAsiaTheme="majorEastAsia"/>
        </w:rPr>
        <w:t>genennet</w:t>
      </w:r>
      <w:proofErr w:type="spellEnd"/>
      <w:r>
        <w:rPr>
          <w:rStyle w:val="Fett"/>
          <w:rFonts w:eastAsiaTheme="majorEastAsia"/>
        </w:rPr>
        <w:t xml:space="preserve"> habe </w:t>
      </w:r>
      <w:proofErr w:type="spellStart"/>
      <w:r>
        <w:rPr>
          <w:rStyle w:val="Fett"/>
          <w:rFonts w:eastAsiaTheme="majorEastAsia"/>
        </w:rPr>
        <w:t>umb</w:t>
      </w:r>
      <w:proofErr w:type="spellEnd"/>
      <w:r>
        <w:rPr>
          <w:rStyle w:val="Fett"/>
          <w:rFonts w:eastAsiaTheme="majorEastAsia"/>
        </w:rPr>
        <w:t xml:space="preserve"> Jacob meines </w:t>
      </w:r>
      <w:proofErr w:type="spellStart"/>
      <w:r>
        <w:rPr>
          <w:rStyle w:val="Fett"/>
          <w:rFonts w:eastAsiaTheme="majorEastAsia"/>
        </w:rPr>
        <w:t>knechtes</w:t>
      </w:r>
      <w:proofErr w:type="spellEnd"/>
      <w:r>
        <w:rPr>
          <w:rStyle w:val="Fett"/>
          <w:rFonts w:eastAsiaTheme="majorEastAsia"/>
        </w:rPr>
        <w:t xml:space="preserve"> willen und </w:t>
      </w:r>
      <w:proofErr w:type="spellStart"/>
      <w:r>
        <w:rPr>
          <w:rStyle w:val="Fett"/>
          <w:rFonts w:eastAsiaTheme="majorEastAsia"/>
        </w:rPr>
        <w:t>umb</w:t>
      </w:r>
      <w:proofErr w:type="spellEnd"/>
      <w:r>
        <w:rPr>
          <w:rStyle w:val="Fett"/>
          <w:rFonts w:eastAsiaTheme="majorEastAsia"/>
        </w:rPr>
        <w:t xml:space="preserve"> Israel meines </w:t>
      </w:r>
      <w:proofErr w:type="spellStart"/>
      <w:r>
        <w:rPr>
          <w:rStyle w:val="Fett"/>
          <w:rFonts w:eastAsiaTheme="majorEastAsia"/>
        </w:rPr>
        <w:t>außerweleten</w:t>
      </w:r>
      <w:proofErr w:type="spellEnd"/>
      <w:r>
        <w:rPr>
          <w:rStyle w:val="Fett"/>
          <w:rFonts w:eastAsiaTheme="majorEastAsia"/>
        </w:rPr>
        <w:t xml:space="preserve"> willen: Ja ich </w:t>
      </w:r>
      <w:proofErr w:type="spellStart"/>
      <w:r>
        <w:rPr>
          <w:rStyle w:val="Fett"/>
          <w:rFonts w:eastAsiaTheme="majorEastAsia"/>
        </w:rPr>
        <w:t>rieff</w:t>
      </w:r>
      <w:proofErr w:type="spellEnd"/>
      <w:r>
        <w:rPr>
          <w:rStyle w:val="Fett"/>
          <w:rFonts w:eastAsiaTheme="majorEastAsia"/>
        </w:rPr>
        <w:t xml:space="preserve"> dich </w:t>
      </w:r>
      <w:proofErr w:type="spellStart"/>
      <w:r>
        <w:rPr>
          <w:rStyle w:val="Fett"/>
          <w:rFonts w:eastAsiaTheme="majorEastAsia"/>
        </w:rPr>
        <w:t>bey</w:t>
      </w:r>
      <w:proofErr w:type="spellEnd"/>
      <w:r>
        <w:rPr>
          <w:rStyle w:val="Fett"/>
          <w:rFonts w:eastAsiaTheme="majorEastAsia"/>
        </w:rPr>
        <w:t xml:space="preserve"> deinem </w:t>
      </w:r>
      <w:proofErr w:type="spellStart"/>
      <w:r>
        <w:rPr>
          <w:rStyle w:val="Fett"/>
          <w:rFonts w:eastAsiaTheme="majorEastAsia"/>
        </w:rPr>
        <w:t>namen</w:t>
      </w:r>
      <w:proofErr w:type="spellEnd"/>
      <w:r>
        <w:rPr>
          <w:rStyle w:val="Fett"/>
          <w:rFonts w:eastAsiaTheme="majorEastAsia"/>
        </w:rPr>
        <w:t xml:space="preserve"> und nennet dich da du mich noch nicht </w:t>
      </w:r>
      <w:proofErr w:type="spellStart"/>
      <w:r>
        <w:rPr>
          <w:rStyle w:val="Fett"/>
          <w:rFonts w:eastAsiaTheme="majorEastAsia"/>
        </w:rPr>
        <w:t>kandtest</w:t>
      </w:r>
      <w:proofErr w:type="spellEnd"/>
      <w:r>
        <w:rPr>
          <w:rStyle w:val="Fett"/>
          <w:rFonts w:eastAsiaTheme="majorEastAsia"/>
        </w:rPr>
        <w:t xml:space="preserve">. </w:t>
      </w:r>
      <w:r>
        <w:rPr>
          <w:b/>
          <w:bCs/>
        </w:rPr>
        <w:br/>
      </w:r>
      <w:r>
        <w:rPr>
          <w:rStyle w:val="Fett"/>
          <w:rFonts w:eastAsiaTheme="majorEastAsia"/>
        </w:rPr>
        <w:t xml:space="preserve">Ich bin der Herr und sonst keiner mehr / kein Gott ist on ich: Ich habe dich </w:t>
      </w:r>
      <w:proofErr w:type="spellStart"/>
      <w:r>
        <w:rPr>
          <w:rStyle w:val="Fett"/>
          <w:rFonts w:eastAsiaTheme="majorEastAsia"/>
        </w:rPr>
        <w:t>geruestet</w:t>
      </w:r>
      <w:proofErr w:type="spellEnd"/>
      <w:r>
        <w:rPr>
          <w:rStyle w:val="Fett"/>
          <w:rFonts w:eastAsiaTheme="majorEastAsia"/>
        </w:rPr>
        <w:t xml:space="preserve"> da du mich noch nicht </w:t>
      </w:r>
      <w:proofErr w:type="spellStart"/>
      <w:r>
        <w:rPr>
          <w:rStyle w:val="Fett"/>
          <w:rFonts w:eastAsiaTheme="majorEastAsia"/>
        </w:rPr>
        <w:t>kandtest</w:t>
      </w:r>
      <w:proofErr w:type="spellEnd"/>
      <w:r>
        <w:rPr>
          <w:rStyle w:val="Fett"/>
          <w:rFonts w:eastAsiaTheme="majorEastAsia"/>
        </w:rPr>
        <w:t xml:space="preserve"> / </w:t>
      </w:r>
      <w:proofErr w:type="spellStart"/>
      <w:r>
        <w:rPr>
          <w:rStyle w:val="Fett"/>
          <w:rFonts w:eastAsiaTheme="majorEastAsia"/>
        </w:rPr>
        <w:t>auffdas</w:t>
      </w:r>
      <w:proofErr w:type="spellEnd"/>
      <w:r>
        <w:rPr>
          <w:rStyle w:val="Fett"/>
          <w:rFonts w:eastAsiaTheme="majorEastAsia"/>
        </w:rPr>
        <w:t xml:space="preserve"> man </w:t>
      </w:r>
      <w:proofErr w:type="spellStart"/>
      <w:r>
        <w:rPr>
          <w:rStyle w:val="Fett"/>
          <w:rFonts w:eastAsiaTheme="majorEastAsia"/>
        </w:rPr>
        <w:t>erfare</w:t>
      </w:r>
      <w:proofErr w:type="spellEnd"/>
      <w:r>
        <w:rPr>
          <w:rStyle w:val="Fett"/>
          <w:rFonts w:eastAsiaTheme="majorEastAsia"/>
        </w:rPr>
        <w:t xml:space="preserve"> beide von der Sonnen </w:t>
      </w:r>
      <w:proofErr w:type="spellStart"/>
      <w:r>
        <w:rPr>
          <w:rStyle w:val="Fett"/>
          <w:rFonts w:eastAsiaTheme="majorEastAsia"/>
        </w:rPr>
        <w:t>auffgang</w:t>
      </w:r>
      <w:proofErr w:type="spellEnd"/>
      <w:r>
        <w:rPr>
          <w:rStyle w:val="Fett"/>
          <w:rFonts w:eastAsiaTheme="majorEastAsia"/>
        </w:rPr>
        <w:t xml:space="preserve"> und der Sonnen </w:t>
      </w:r>
      <w:proofErr w:type="spellStart"/>
      <w:r>
        <w:rPr>
          <w:rStyle w:val="Fett"/>
          <w:rFonts w:eastAsiaTheme="majorEastAsia"/>
        </w:rPr>
        <w:t>nidergange</w:t>
      </w:r>
      <w:proofErr w:type="spellEnd"/>
      <w:r>
        <w:rPr>
          <w:rStyle w:val="Fett"/>
          <w:rFonts w:eastAsiaTheme="majorEastAsia"/>
        </w:rPr>
        <w:t xml:space="preserve"> das </w:t>
      </w:r>
      <w:proofErr w:type="spellStart"/>
      <w:r>
        <w:rPr>
          <w:rStyle w:val="Fett"/>
          <w:rFonts w:eastAsiaTheme="majorEastAsia"/>
        </w:rPr>
        <w:t>ausser</w:t>
      </w:r>
      <w:proofErr w:type="spellEnd"/>
      <w:r>
        <w:rPr>
          <w:rStyle w:val="Fett"/>
          <w:rFonts w:eastAsiaTheme="majorEastAsia"/>
        </w:rPr>
        <w:t xml:space="preserve"> mir nichts </w:t>
      </w:r>
      <w:proofErr w:type="spellStart"/>
      <w:r>
        <w:rPr>
          <w:rStyle w:val="Fett"/>
          <w:rFonts w:eastAsiaTheme="majorEastAsia"/>
        </w:rPr>
        <w:t>seie</w:t>
      </w:r>
      <w:proofErr w:type="spellEnd"/>
      <w:r>
        <w:rPr>
          <w:rStyle w:val="Fett"/>
          <w:rFonts w:eastAsiaTheme="majorEastAsia"/>
        </w:rPr>
        <w:t xml:space="preserve">. </w:t>
      </w:r>
      <w:r>
        <w:rPr>
          <w:b/>
          <w:bCs/>
        </w:rPr>
        <w:br/>
      </w:r>
      <w:r>
        <w:rPr>
          <w:rStyle w:val="Fett"/>
          <w:rFonts w:eastAsiaTheme="majorEastAsia"/>
        </w:rPr>
        <w:t xml:space="preserve">Ich bin der Herr und sonst keiner mehr / der ich das </w:t>
      </w:r>
      <w:proofErr w:type="spellStart"/>
      <w:r>
        <w:rPr>
          <w:rStyle w:val="Fett"/>
          <w:rFonts w:eastAsiaTheme="majorEastAsia"/>
        </w:rPr>
        <w:t>liecht</w:t>
      </w:r>
      <w:proofErr w:type="spellEnd"/>
      <w:r>
        <w:rPr>
          <w:rStyle w:val="Fett"/>
          <w:rFonts w:eastAsiaTheme="majorEastAsia"/>
        </w:rPr>
        <w:t xml:space="preserve"> mache und schaffe das </w:t>
      </w:r>
      <w:proofErr w:type="spellStart"/>
      <w:r>
        <w:rPr>
          <w:rStyle w:val="Fett"/>
          <w:rFonts w:eastAsiaTheme="majorEastAsia"/>
        </w:rPr>
        <w:t>finsternis</w:t>
      </w:r>
      <w:proofErr w:type="spellEnd"/>
      <w:r>
        <w:rPr>
          <w:rStyle w:val="Fett"/>
          <w:rFonts w:eastAsiaTheme="majorEastAsia"/>
        </w:rPr>
        <w:t xml:space="preserve"> / der ich </w:t>
      </w:r>
      <w:proofErr w:type="spellStart"/>
      <w:r>
        <w:rPr>
          <w:rStyle w:val="Fett"/>
          <w:rFonts w:eastAsiaTheme="majorEastAsia"/>
        </w:rPr>
        <w:t>fride</w:t>
      </w:r>
      <w:proofErr w:type="spellEnd"/>
      <w:r>
        <w:rPr>
          <w:rStyle w:val="Fett"/>
          <w:rFonts w:eastAsiaTheme="majorEastAsia"/>
        </w:rPr>
        <w:t xml:space="preserve"> gebe und schaffe das </w:t>
      </w:r>
      <w:proofErr w:type="spellStart"/>
      <w:r>
        <w:rPr>
          <w:rStyle w:val="Fett"/>
          <w:rFonts w:eastAsiaTheme="majorEastAsia"/>
        </w:rPr>
        <w:t>ubel</w:t>
      </w:r>
      <w:proofErr w:type="spellEnd"/>
      <w:r>
        <w:rPr>
          <w:rStyle w:val="Fett"/>
          <w:rFonts w:eastAsiaTheme="majorEastAsia"/>
        </w:rPr>
        <w:t xml:space="preserve"> / ich bin der Herr der </w:t>
      </w:r>
      <w:proofErr w:type="spellStart"/>
      <w:r>
        <w:rPr>
          <w:rStyle w:val="Fett"/>
          <w:rFonts w:eastAsiaTheme="majorEastAsia"/>
        </w:rPr>
        <w:t>solchs</w:t>
      </w:r>
      <w:proofErr w:type="spellEnd"/>
      <w:r>
        <w:rPr>
          <w:rStyle w:val="Fett"/>
          <w:rFonts w:eastAsiaTheme="majorEastAsia"/>
        </w:rPr>
        <w:t xml:space="preserve"> alles thut.</w:t>
      </w:r>
      <w:r>
        <w:t xml:space="preserve"> </w:t>
      </w:r>
    </w:p>
    <w:p w14:paraId="462841CA" w14:textId="77777777" w:rsidR="00853B3E" w:rsidRDefault="00853B3E" w:rsidP="00853B3E">
      <w:pPr>
        <w:pStyle w:val="StandardWeb"/>
      </w:pPr>
      <w:r>
        <w:t xml:space="preserve">In </w:t>
      </w:r>
      <w:proofErr w:type="spellStart"/>
      <w:r>
        <w:t>disem</w:t>
      </w:r>
      <w:proofErr w:type="spellEnd"/>
      <w:r>
        <w:t xml:space="preserve"> ersten teil last uns schlechthin </w:t>
      </w:r>
      <w:proofErr w:type="spellStart"/>
      <w:r>
        <w:t>erzelen</w:t>
      </w:r>
      <w:proofErr w:type="spellEnd"/>
      <w:r>
        <w:t xml:space="preserve">. </w:t>
      </w:r>
    </w:p>
    <w:p w14:paraId="1170A9B8" w14:textId="77777777" w:rsidR="00853B3E" w:rsidRDefault="00853B3E" w:rsidP="00853B3E">
      <w:pPr>
        <w:pStyle w:val="berschrift3"/>
      </w:pPr>
      <w:r>
        <w:t xml:space="preserve">Wie Gott </w:t>
      </w:r>
      <w:proofErr w:type="spellStart"/>
      <w:r>
        <w:t>Cyrum</w:t>
      </w:r>
      <w:proofErr w:type="spellEnd"/>
      <w:r>
        <w:t xml:space="preserve"> </w:t>
      </w:r>
      <w:proofErr w:type="spellStart"/>
      <w:r>
        <w:t>erhoehet</w:t>
      </w:r>
      <w:proofErr w:type="spellEnd"/>
      <w:r>
        <w:t xml:space="preserve"> hat </w:t>
      </w:r>
      <w:proofErr w:type="spellStart"/>
      <w:r>
        <w:t>umb</w:t>
      </w:r>
      <w:proofErr w:type="spellEnd"/>
      <w:r>
        <w:t xml:space="preserve"> der Juden willen.</w:t>
      </w:r>
    </w:p>
    <w:p w14:paraId="2A2BA853" w14:textId="77777777" w:rsidR="00853B3E" w:rsidRDefault="00853B3E" w:rsidP="00853B3E">
      <w:pPr>
        <w:pStyle w:val="StandardWeb"/>
      </w:pPr>
      <w:r>
        <w:t xml:space="preserve">Was Herodotus Xenophon Josephus von </w:t>
      </w:r>
      <w:proofErr w:type="spellStart"/>
      <w:r>
        <w:t>Cyro</w:t>
      </w:r>
      <w:proofErr w:type="spellEnd"/>
      <w:r>
        <w:t xml:space="preserve"> dem ersten Monarchen in </w:t>
      </w:r>
      <w:proofErr w:type="spellStart"/>
      <w:r>
        <w:t>Persia</w:t>
      </w:r>
      <w:proofErr w:type="spellEnd"/>
      <w:r>
        <w:t xml:space="preserve"> schreiben das hat Gott hie durch Jesaia </w:t>
      </w:r>
      <w:proofErr w:type="spellStart"/>
      <w:r>
        <w:t>zweiehundert</w:t>
      </w:r>
      <w:proofErr w:type="spellEnd"/>
      <w:r>
        <w:t xml:space="preserve"> </w:t>
      </w:r>
      <w:proofErr w:type="spellStart"/>
      <w:r>
        <w:t>jare</w:t>
      </w:r>
      <w:proofErr w:type="spellEnd"/>
      <w:r>
        <w:t xml:space="preserve"> zuvor </w:t>
      </w:r>
      <w:proofErr w:type="spellStart"/>
      <w:r>
        <w:t>geweissaget</w:t>
      </w:r>
      <w:proofErr w:type="spellEnd"/>
      <w:r>
        <w:t xml:space="preserve"> / die Juden so </w:t>
      </w:r>
      <w:proofErr w:type="spellStart"/>
      <w:r>
        <w:t>fur</w:t>
      </w:r>
      <w:proofErr w:type="spellEnd"/>
      <w:r>
        <w:t xml:space="preserve"> der </w:t>
      </w:r>
      <w:proofErr w:type="spellStart"/>
      <w:r>
        <w:t>Babilonischen</w:t>
      </w:r>
      <w:proofErr w:type="spellEnd"/>
      <w:r>
        <w:t xml:space="preserve"> </w:t>
      </w:r>
      <w:proofErr w:type="spellStart"/>
      <w:r>
        <w:t>gefengnis</w:t>
      </w:r>
      <w:proofErr w:type="spellEnd"/>
      <w:r>
        <w:t xml:space="preserve"> sich furchten damit </w:t>
      </w:r>
      <w:proofErr w:type="spellStart"/>
      <w:r>
        <w:t>zutroesten</w:t>
      </w:r>
      <w:proofErr w:type="spellEnd"/>
      <w:r>
        <w:t xml:space="preserve">. </w:t>
      </w:r>
    </w:p>
    <w:p w14:paraId="67E53FA2" w14:textId="77777777" w:rsidR="00853B3E" w:rsidRDefault="00853B3E" w:rsidP="00853B3E">
      <w:pPr>
        <w:pStyle w:val="StandardWeb"/>
      </w:pPr>
      <w:r>
        <w:t xml:space="preserve">Die Juden nennen </w:t>
      </w:r>
      <w:proofErr w:type="spellStart"/>
      <w:r>
        <w:t>jre</w:t>
      </w:r>
      <w:proofErr w:type="spellEnd"/>
      <w:r>
        <w:t xml:space="preserve"> </w:t>
      </w:r>
      <w:proofErr w:type="spellStart"/>
      <w:r>
        <w:t>Koenige</w:t>
      </w:r>
      <w:proofErr w:type="spellEnd"/>
      <w:r>
        <w:t xml:space="preserve"> Messiah welches </w:t>
      </w:r>
      <w:proofErr w:type="spellStart"/>
      <w:r>
        <w:t>heist</w:t>
      </w:r>
      <w:proofErr w:type="spellEnd"/>
      <w:r>
        <w:t xml:space="preserve"> </w:t>
      </w:r>
      <w:proofErr w:type="spellStart"/>
      <w:r>
        <w:t>auff</w:t>
      </w:r>
      <w:proofErr w:type="spellEnd"/>
      <w:r>
        <w:t xml:space="preserve"> Griechisch CHRISTUS </w:t>
      </w:r>
      <w:proofErr w:type="spellStart"/>
      <w:r>
        <w:t>auff</w:t>
      </w:r>
      <w:proofErr w:type="spellEnd"/>
      <w:r>
        <w:t xml:space="preserve"> </w:t>
      </w:r>
      <w:proofErr w:type="spellStart"/>
      <w:r>
        <w:t>Latin</w:t>
      </w:r>
      <w:proofErr w:type="spellEnd"/>
      <w:r>
        <w:t xml:space="preserve"> </w:t>
      </w:r>
      <w:proofErr w:type="spellStart"/>
      <w:r>
        <w:t>Onctus</w:t>
      </w:r>
      <w:proofErr w:type="spellEnd"/>
      <w:r>
        <w:t xml:space="preserve"> </w:t>
      </w:r>
      <w:proofErr w:type="spellStart"/>
      <w:r>
        <w:t>auff</w:t>
      </w:r>
      <w:proofErr w:type="spellEnd"/>
      <w:r>
        <w:t xml:space="preserve"> </w:t>
      </w:r>
      <w:proofErr w:type="spellStart"/>
      <w:r>
        <w:t>Deudsch</w:t>
      </w:r>
      <w:proofErr w:type="spellEnd"/>
      <w:r>
        <w:t xml:space="preserve"> </w:t>
      </w:r>
      <w:proofErr w:type="spellStart"/>
      <w:r>
        <w:t>Gesalbeter</w:t>
      </w:r>
      <w:proofErr w:type="spellEnd"/>
      <w:r>
        <w:t xml:space="preserve"> / vom </w:t>
      </w:r>
      <w:proofErr w:type="spellStart"/>
      <w:r>
        <w:t>salbole</w:t>
      </w:r>
      <w:proofErr w:type="spellEnd"/>
      <w:r>
        <w:t xml:space="preserve"> wie Gott zu Samuel sprach 1. Samu. 16. </w:t>
      </w:r>
      <w:proofErr w:type="spellStart"/>
      <w:r>
        <w:t>Nim</w:t>
      </w:r>
      <w:proofErr w:type="spellEnd"/>
      <w:r>
        <w:t xml:space="preserve"> das </w:t>
      </w:r>
      <w:proofErr w:type="spellStart"/>
      <w:r>
        <w:t>horn</w:t>
      </w:r>
      <w:proofErr w:type="spellEnd"/>
      <w:r>
        <w:t xml:space="preserve"> und salbe mir David zum </w:t>
      </w:r>
      <w:proofErr w:type="spellStart"/>
      <w:r>
        <w:t>Koenige</w:t>
      </w:r>
      <w:proofErr w:type="spellEnd"/>
      <w:r>
        <w:t xml:space="preserve">: daher auch JESUS </w:t>
      </w:r>
      <w:proofErr w:type="spellStart"/>
      <w:r>
        <w:t>genennet</w:t>
      </w:r>
      <w:proofErr w:type="spellEnd"/>
      <w:r>
        <w:t xml:space="preserve"> wird der CHRIST vom </w:t>
      </w:r>
      <w:proofErr w:type="spellStart"/>
      <w:r>
        <w:t>frewdenoele</w:t>
      </w:r>
      <w:proofErr w:type="spellEnd"/>
      <w:r>
        <w:t xml:space="preserve"> </w:t>
      </w:r>
      <w:proofErr w:type="spellStart"/>
      <w:r>
        <w:t>Psal</w:t>
      </w:r>
      <w:proofErr w:type="spellEnd"/>
      <w:r>
        <w:t xml:space="preserve">. 45. </w:t>
      </w:r>
    </w:p>
    <w:p w14:paraId="60C70EA1" w14:textId="77777777" w:rsidR="00853B3E" w:rsidRDefault="00853B3E" w:rsidP="00853B3E">
      <w:pPr>
        <w:pStyle w:val="StandardWeb"/>
      </w:pPr>
      <w:r>
        <w:t xml:space="preserve">Und Cyrus von </w:t>
      </w:r>
      <w:proofErr w:type="spellStart"/>
      <w:r>
        <w:t>hebreern</w:t>
      </w:r>
      <w:proofErr w:type="spellEnd"/>
      <w:r>
        <w:t xml:space="preserve"> </w:t>
      </w:r>
      <w:proofErr w:type="spellStart"/>
      <w:r>
        <w:t>kores</w:t>
      </w:r>
      <w:proofErr w:type="spellEnd"/>
      <w:r>
        <w:t xml:space="preserve"> </w:t>
      </w:r>
      <w:proofErr w:type="spellStart"/>
      <w:r>
        <w:t>genennet</w:t>
      </w:r>
      <w:proofErr w:type="spellEnd"/>
      <w:r>
        <w:t xml:space="preserve"> wird </w:t>
      </w:r>
      <w:proofErr w:type="spellStart"/>
      <w:r>
        <w:t>darumb</w:t>
      </w:r>
      <w:proofErr w:type="spellEnd"/>
      <w:r>
        <w:t xml:space="preserve"> von Gott CHRISTO ein Messiah oder </w:t>
      </w:r>
      <w:proofErr w:type="spellStart"/>
      <w:r>
        <w:t>Gesalbeter</w:t>
      </w:r>
      <w:proofErr w:type="spellEnd"/>
      <w:r>
        <w:t xml:space="preserve"> </w:t>
      </w:r>
      <w:proofErr w:type="spellStart"/>
      <w:r>
        <w:t>genennet</w:t>
      </w:r>
      <w:proofErr w:type="spellEnd"/>
      <w:r>
        <w:t xml:space="preserve"> das er von Gott dazu geweihet und </w:t>
      </w:r>
      <w:proofErr w:type="spellStart"/>
      <w:r>
        <w:t>beruffen</w:t>
      </w:r>
      <w:proofErr w:type="spellEnd"/>
      <w:r>
        <w:t xml:space="preserve"> ist das er die </w:t>
      </w:r>
      <w:proofErr w:type="spellStart"/>
      <w:r>
        <w:t>Babilonier</w:t>
      </w:r>
      <w:proofErr w:type="spellEnd"/>
      <w:r>
        <w:t xml:space="preserve"> straffen und CHRISTI gemeine von </w:t>
      </w:r>
      <w:proofErr w:type="spellStart"/>
      <w:r>
        <w:t>jnen</w:t>
      </w:r>
      <w:proofErr w:type="spellEnd"/>
      <w:r>
        <w:t xml:space="preserve"> </w:t>
      </w:r>
      <w:proofErr w:type="spellStart"/>
      <w:r>
        <w:t>erloest</w:t>
      </w:r>
      <w:proofErr w:type="spellEnd"/>
      <w:r>
        <w:t xml:space="preserve"> wider gen Jerusalem bringen sol. Bey der rechten </w:t>
      </w:r>
      <w:proofErr w:type="spellStart"/>
      <w:r>
        <w:t>hand</w:t>
      </w:r>
      <w:proofErr w:type="spellEnd"/>
      <w:r>
        <w:t xml:space="preserve"> </w:t>
      </w:r>
      <w:proofErr w:type="spellStart"/>
      <w:r>
        <w:t>ergreiffen</w:t>
      </w:r>
      <w:proofErr w:type="spellEnd"/>
      <w:r>
        <w:t xml:space="preserve"> / </w:t>
      </w:r>
      <w:proofErr w:type="spellStart"/>
      <w:r>
        <w:t>heist</w:t>
      </w:r>
      <w:proofErr w:type="spellEnd"/>
      <w:r>
        <w:t xml:space="preserve"> / Gott mit </w:t>
      </w:r>
      <w:proofErr w:type="spellStart"/>
      <w:r>
        <w:t>Cyro</w:t>
      </w:r>
      <w:proofErr w:type="spellEnd"/>
      <w:r>
        <w:t xml:space="preserve"> sein bis das er allen seinen willen </w:t>
      </w:r>
      <w:proofErr w:type="spellStart"/>
      <w:r>
        <w:t>außrichte</w:t>
      </w:r>
      <w:proofErr w:type="spellEnd"/>
      <w:r>
        <w:t xml:space="preserve">: sintemal auch die rechte </w:t>
      </w:r>
      <w:proofErr w:type="spellStart"/>
      <w:r>
        <w:t>hand</w:t>
      </w:r>
      <w:proofErr w:type="spellEnd"/>
      <w:r>
        <w:t xml:space="preserve"> </w:t>
      </w:r>
      <w:proofErr w:type="spellStart"/>
      <w:r>
        <w:t>auff</w:t>
      </w:r>
      <w:proofErr w:type="spellEnd"/>
      <w:r>
        <w:t xml:space="preserve"> </w:t>
      </w:r>
      <w:proofErr w:type="spellStart"/>
      <w:r>
        <w:t>glueckte</w:t>
      </w:r>
      <w:proofErr w:type="spellEnd"/>
      <w:r>
        <w:t xml:space="preserve"> </w:t>
      </w:r>
      <w:proofErr w:type="spellStart"/>
      <w:r>
        <w:t>deuttet</w:t>
      </w:r>
      <w:proofErr w:type="spellEnd"/>
      <w:r>
        <w:t xml:space="preserve">. </w:t>
      </w:r>
    </w:p>
    <w:p w14:paraId="4F891C17" w14:textId="77777777" w:rsidR="00853B3E" w:rsidRDefault="00853B3E" w:rsidP="00853B3E">
      <w:pPr>
        <w:pStyle w:val="StandardWeb"/>
      </w:pPr>
      <w:r>
        <w:t xml:space="preserve">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(so spricht der Herr zu seinem </w:t>
      </w:r>
      <w:proofErr w:type="spellStart"/>
      <w:r>
        <w:t>Gesalbeten</w:t>
      </w:r>
      <w:proofErr w:type="spellEnd"/>
      <w:r>
        <w:t xml:space="preserve"> Cores den ich </w:t>
      </w:r>
      <w:proofErr w:type="spellStart"/>
      <w:r>
        <w:t>bey</w:t>
      </w:r>
      <w:proofErr w:type="spellEnd"/>
      <w:r>
        <w:t xml:space="preserve"> seiner </w:t>
      </w:r>
      <w:proofErr w:type="spellStart"/>
      <w:r>
        <w:t>hand</w:t>
      </w:r>
      <w:proofErr w:type="spellEnd"/>
      <w:r>
        <w:t xml:space="preserve"> </w:t>
      </w:r>
      <w:proofErr w:type="spellStart"/>
      <w:r>
        <w:t>ergreiffe</w:t>
      </w:r>
      <w:proofErr w:type="spellEnd"/>
      <w:r>
        <w:t xml:space="preserve">) nicht alleine </w:t>
      </w:r>
      <w:proofErr w:type="spellStart"/>
      <w:r>
        <w:t>leren</w:t>
      </w:r>
      <w:proofErr w:type="spellEnd"/>
      <w:r>
        <w:t xml:space="preserve"> in gemeine das Gott alle Potentaten kenne und was sie </w:t>
      </w:r>
      <w:proofErr w:type="spellStart"/>
      <w:r>
        <w:t>außrichten</w:t>
      </w:r>
      <w:proofErr w:type="spellEnd"/>
      <w:r>
        <w:t xml:space="preserve"> sollen wisse nach dem 139. Psalm / sondern auch das er den </w:t>
      </w:r>
      <w:proofErr w:type="spellStart"/>
      <w:r>
        <w:t>erweleten</w:t>
      </w:r>
      <w:proofErr w:type="spellEnd"/>
      <w:r>
        <w:t xml:space="preserve"> </w:t>
      </w:r>
      <w:proofErr w:type="spellStart"/>
      <w:r>
        <w:t>Cyrum</w:t>
      </w:r>
      <w:proofErr w:type="spellEnd"/>
      <w:r>
        <w:t xml:space="preserve"> sonderlich dazu </w:t>
      </w:r>
      <w:proofErr w:type="spellStart"/>
      <w:r>
        <w:t>erwelet</w:t>
      </w:r>
      <w:proofErr w:type="spellEnd"/>
      <w:r>
        <w:t xml:space="preserve"> das er seinen willen </w:t>
      </w:r>
      <w:proofErr w:type="spellStart"/>
      <w:r>
        <w:t>gluecklich</w:t>
      </w:r>
      <w:proofErr w:type="spellEnd"/>
      <w:r>
        <w:t xml:space="preserve"> </w:t>
      </w:r>
      <w:proofErr w:type="spellStart"/>
      <w:r>
        <w:t>außrichte</w:t>
      </w:r>
      <w:proofErr w:type="spellEnd"/>
      <w:r>
        <w:t xml:space="preserve"> das er auch nicht </w:t>
      </w:r>
      <w:proofErr w:type="spellStart"/>
      <w:r>
        <w:t>umbkomen</w:t>
      </w:r>
      <w:proofErr w:type="spellEnd"/>
      <w:r>
        <w:t xml:space="preserve"> </w:t>
      </w:r>
      <w:proofErr w:type="spellStart"/>
      <w:r>
        <w:t>muege</w:t>
      </w:r>
      <w:proofErr w:type="spellEnd"/>
      <w:r>
        <w:t xml:space="preserve"> er habe denn </w:t>
      </w:r>
      <w:proofErr w:type="spellStart"/>
      <w:r>
        <w:t>solchs</w:t>
      </w:r>
      <w:proofErr w:type="spellEnd"/>
      <w:r>
        <w:t xml:space="preserve"> </w:t>
      </w:r>
      <w:proofErr w:type="spellStart"/>
      <w:r>
        <w:t>außgerichtet</w:t>
      </w:r>
      <w:proofErr w:type="spellEnd"/>
      <w:r>
        <w:t xml:space="preserve">: welches sobald daran erschiene das er in seiner </w:t>
      </w:r>
      <w:proofErr w:type="spellStart"/>
      <w:r>
        <w:t>kindheit</w:t>
      </w:r>
      <w:proofErr w:type="spellEnd"/>
      <w:r>
        <w:t xml:space="preserve"> wunderbarlich vom </w:t>
      </w:r>
      <w:proofErr w:type="spellStart"/>
      <w:r>
        <w:t>tod</w:t>
      </w:r>
      <w:proofErr w:type="spellEnd"/>
      <w:r>
        <w:t xml:space="preserve"> </w:t>
      </w:r>
      <w:proofErr w:type="spellStart"/>
      <w:r>
        <w:t>erloeset</w:t>
      </w:r>
      <w:proofErr w:type="spellEnd"/>
      <w:r>
        <w:t xml:space="preserve"> ward. Denn sobald Cyrus (des </w:t>
      </w:r>
      <w:proofErr w:type="spellStart"/>
      <w:r>
        <w:t>vatter</w:t>
      </w:r>
      <w:proofErr w:type="spellEnd"/>
      <w:r>
        <w:t xml:space="preserve"> ein Fuerst in </w:t>
      </w:r>
      <w:proofErr w:type="spellStart"/>
      <w:r>
        <w:t>Persia</w:t>
      </w:r>
      <w:proofErr w:type="spellEnd"/>
      <w:r>
        <w:t xml:space="preserve"> vom </w:t>
      </w:r>
      <w:proofErr w:type="spellStart"/>
      <w:r>
        <w:t>geschlecht</w:t>
      </w:r>
      <w:proofErr w:type="spellEnd"/>
      <w:r>
        <w:t xml:space="preserve"> Sem und seine </w:t>
      </w:r>
      <w:proofErr w:type="spellStart"/>
      <w:r>
        <w:t>mutter</w:t>
      </w:r>
      <w:proofErr w:type="spellEnd"/>
      <w:r>
        <w:t xml:space="preserve"> ein </w:t>
      </w:r>
      <w:proofErr w:type="spellStart"/>
      <w:r>
        <w:t>tochter</w:t>
      </w:r>
      <w:proofErr w:type="spellEnd"/>
      <w:r>
        <w:t xml:space="preserve"> des </w:t>
      </w:r>
      <w:proofErr w:type="spellStart"/>
      <w:r>
        <w:t>Koeniges</w:t>
      </w:r>
      <w:proofErr w:type="spellEnd"/>
      <w:r>
        <w:t xml:space="preserve"> in Media) </w:t>
      </w:r>
      <w:proofErr w:type="spellStart"/>
      <w:r>
        <w:t>geborn</w:t>
      </w:r>
      <w:proofErr w:type="spellEnd"/>
      <w:r>
        <w:t xml:space="preserve"> ward / und </w:t>
      </w:r>
      <w:proofErr w:type="spellStart"/>
      <w:r>
        <w:t>jnen</w:t>
      </w:r>
      <w:proofErr w:type="spellEnd"/>
      <w:r>
        <w:t xml:space="preserve"> </w:t>
      </w:r>
      <w:proofErr w:type="spellStart"/>
      <w:r>
        <w:t>Astyages</w:t>
      </w:r>
      <w:proofErr w:type="spellEnd"/>
      <w:r>
        <w:t xml:space="preserve"> der </w:t>
      </w:r>
      <w:proofErr w:type="spellStart"/>
      <w:r>
        <w:t>Koenig</w:t>
      </w:r>
      <w:proofErr w:type="spellEnd"/>
      <w:r>
        <w:t xml:space="preserve"> in Media </w:t>
      </w:r>
      <w:proofErr w:type="spellStart"/>
      <w:r>
        <w:t>darumb</w:t>
      </w:r>
      <w:proofErr w:type="spellEnd"/>
      <w:r>
        <w:t xml:space="preserve"> </w:t>
      </w:r>
      <w:proofErr w:type="spellStart"/>
      <w:r>
        <w:t>befolhen</w:t>
      </w:r>
      <w:proofErr w:type="spellEnd"/>
      <w:r>
        <w:t xml:space="preserve"> hatte durch </w:t>
      </w:r>
      <w:proofErr w:type="spellStart"/>
      <w:r>
        <w:t>Harpagum</w:t>
      </w:r>
      <w:proofErr w:type="spellEnd"/>
      <w:r>
        <w:t xml:space="preserve"> seinen </w:t>
      </w:r>
      <w:proofErr w:type="spellStart"/>
      <w:r>
        <w:t>hofemeister</w:t>
      </w:r>
      <w:proofErr w:type="spellEnd"/>
      <w:r>
        <w:t xml:space="preserve"> </w:t>
      </w:r>
      <w:proofErr w:type="spellStart"/>
      <w:r>
        <w:t>umbzubringen</w:t>
      </w:r>
      <w:proofErr w:type="spellEnd"/>
      <w:r>
        <w:t xml:space="preserve"> das der </w:t>
      </w:r>
      <w:proofErr w:type="spellStart"/>
      <w:r>
        <w:t>Koenig</w:t>
      </w:r>
      <w:proofErr w:type="spellEnd"/>
      <w:r>
        <w:t xml:space="preserve"> einen </w:t>
      </w:r>
      <w:proofErr w:type="spellStart"/>
      <w:r>
        <w:t>trawm</w:t>
      </w:r>
      <w:proofErr w:type="spellEnd"/>
      <w:r>
        <w:t xml:space="preserve"> gehabt das seiner </w:t>
      </w:r>
      <w:proofErr w:type="spellStart"/>
      <w:r>
        <w:t>tochter</w:t>
      </w:r>
      <w:proofErr w:type="spellEnd"/>
      <w:r>
        <w:t xml:space="preserve"> </w:t>
      </w:r>
      <w:proofErr w:type="spellStart"/>
      <w:r>
        <w:t>Cyri</w:t>
      </w:r>
      <w:proofErr w:type="spellEnd"/>
      <w:r>
        <w:t xml:space="preserve"> </w:t>
      </w:r>
      <w:proofErr w:type="spellStart"/>
      <w:r>
        <w:t>mutter</w:t>
      </w:r>
      <w:proofErr w:type="spellEnd"/>
      <w:r>
        <w:t xml:space="preserve"> ein Rieb aus der </w:t>
      </w:r>
      <w:proofErr w:type="spellStart"/>
      <w:r>
        <w:t>seitten</w:t>
      </w:r>
      <w:proofErr w:type="spellEnd"/>
      <w:r>
        <w:t xml:space="preserve"> </w:t>
      </w:r>
      <w:proofErr w:type="spellStart"/>
      <w:r>
        <w:t>wuechsse</w:t>
      </w:r>
      <w:proofErr w:type="spellEnd"/>
      <w:r>
        <w:t xml:space="preserve"> das </w:t>
      </w:r>
      <w:proofErr w:type="spellStart"/>
      <w:r>
        <w:t>gantz</w:t>
      </w:r>
      <w:proofErr w:type="spellEnd"/>
      <w:r>
        <w:t xml:space="preserve"> </w:t>
      </w:r>
      <w:proofErr w:type="spellStart"/>
      <w:r>
        <w:t>Asiam</w:t>
      </w:r>
      <w:proofErr w:type="spellEnd"/>
      <w:r>
        <w:t xml:space="preserve"> bedeckt: schaffet Gott das des </w:t>
      </w:r>
      <w:proofErr w:type="spellStart"/>
      <w:r>
        <w:t>hirtten</w:t>
      </w:r>
      <w:proofErr w:type="spellEnd"/>
      <w:r>
        <w:t xml:space="preserve"> </w:t>
      </w:r>
      <w:proofErr w:type="spellStart"/>
      <w:r>
        <w:t>frawe</w:t>
      </w:r>
      <w:proofErr w:type="spellEnd"/>
      <w:r>
        <w:t xml:space="preserve"> der </w:t>
      </w:r>
      <w:proofErr w:type="spellStart"/>
      <w:r>
        <w:t>Cyrum</w:t>
      </w:r>
      <w:proofErr w:type="spellEnd"/>
      <w:r>
        <w:t xml:space="preserve"> </w:t>
      </w:r>
      <w:proofErr w:type="spellStart"/>
      <w:r>
        <w:t>umbbringen</w:t>
      </w:r>
      <w:proofErr w:type="spellEnd"/>
      <w:r>
        <w:t xml:space="preserve"> </w:t>
      </w:r>
      <w:proofErr w:type="spellStart"/>
      <w:r>
        <w:t>solt</w:t>
      </w:r>
      <w:proofErr w:type="spellEnd"/>
      <w:r>
        <w:t xml:space="preserve"> ein </w:t>
      </w:r>
      <w:proofErr w:type="spellStart"/>
      <w:r>
        <w:t>todkind</w:t>
      </w:r>
      <w:proofErr w:type="spellEnd"/>
      <w:r>
        <w:t xml:space="preserve"> gebar welches sie begraben lies an </w:t>
      </w:r>
      <w:proofErr w:type="spellStart"/>
      <w:r>
        <w:t>Cyri</w:t>
      </w:r>
      <w:proofErr w:type="spellEnd"/>
      <w:r>
        <w:t xml:space="preserve"> Stad und </w:t>
      </w:r>
      <w:proofErr w:type="spellStart"/>
      <w:r>
        <w:t>zoge</w:t>
      </w:r>
      <w:proofErr w:type="spellEnd"/>
      <w:r>
        <w:t xml:space="preserve"> sie den jungen </w:t>
      </w:r>
      <w:proofErr w:type="spellStart"/>
      <w:r>
        <w:t>Cyrum</w:t>
      </w:r>
      <w:proofErr w:type="spellEnd"/>
      <w:r>
        <w:t xml:space="preserve"> </w:t>
      </w:r>
      <w:proofErr w:type="spellStart"/>
      <w:r>
        <w:t>auff</w:t>
      </w:r>
      <w:proofErr w:type="spellEnd"/>
      <w:r>
        <w:t xml:space="preserve"> an </w:t>
      </w:r>
      <w:proofErr w:type="spellStart"/>
      <w:r>
        <w:t>kindes</w:t>
      </w:r>
      <w:proofErr w:type="spellEnd"/>
      <w:r>
        <w:t xml:space="preserve"> stad und hoffet es sollte es niemand </w:t>
      </w:r>
      <w:proofErr w:type="spellStart"/>
      <w:r>
        <w:t>erfaren</w:t>
      </w:r>
      <w:proofErr w:type="spellEnd"/>
      <w:r>
        <w:t xml:space="preserve"> weil er </w:t>
      </w:r>
      <w:proofErr w:type="spellStart"/>
      <w:r>
        <w:t>fur</w:t>
      </w:r>
      <w:proofErr w:type="spellEnd"/>
      <w:r>
        <w:t xml:space="preserve"> ein </w:t>
      </w:r>
      <w:proofErr w:type="spellStart"/>
      <w:r>
        <w:t>hirttenkind</w:t>
      </w:r>
      <w:proofErr w:type="spellEnd"/>
      <w:r>
        <w:t xml:space="preserve"> gehalten </w:t>
      </w:r>
      <w:proofErr w:type="spellStart"/>
      <w:r>
        <w:t>wuerde</w:t>
      </w:r>
      <w:proofErr w:type="spellEnd"/>
      <w:r>
        <w:t xml:space="preserve">. Nachdem aber Cyrus erwachsen und sein </w:t>
      </w:r>
      <w:proofErr w:type="spellStart"/>
      <w:r>
        <w:t>adelich</w:t>
      </w:r>
      <w:proofErr w:type="spellEnd"/>
      <w:r>
        <w:t xml:space="preserve"> </w:t>
      </w:r>
      <w:proofErr w:type="spellStart"/>
      <w:r>
        <w:t>hertz</w:t>
      </w:r>
      <w:proofErr w:type="spellEnd"/>
      <w:r>
        <w:t xml:space="preserve"> sich damit erzeiget das er ein solch </w:t>
      </w:r>
      <w:proofErr w:type="spellStart"/>
      <w:r>
        <w:t>regiment</w:t>
      </w:r>
      <w:proofErr w:type="spellEnd"/>
      <w:r>
        <w:t xml:space="preserve"> unter den </w:t>
      </w:r>
      <w:proofErr w:type="spellStart"/>
      <w:r>
        <w:t>knaben</w:t>
      </w:r>
      <w:proofErr w:type="spellEnd"/>
      <w:r>
        <w:t xml:space="preserve"> </w:t>
      </w:r>
      <w:proofErr w:type="spellStart"/>
      <w:r>
        <w:t>machete</w:t>
      </w:r>
      <w:proofErr w:type="spellEnd"/>
      <w:r>
        <w:t xml:space="preserve"> / </w:t>
      </w:r>
      <w:proofErr w:type="spellStart"/>
      <w:r>
        <w:t>nemlich</w:t>
      </w:r>
      <w:proofErr w:type="spellEnd"/>
      <w:r>
        <w:t xml:space="preserve"> die </w:t>
      </w:r>
      <w:proofErr w:type="spellStart"/>
      <w:r>
        <w:t>fromen</w:t>
      </w:r>
      <w:proofErr w:type="spellEnd"/>
      <w:r>
        <w:t xml:space="preserve"> beschirmet und die </w:t>
      </w:r>
      <w:proofErr w:type="spellStart"/>
      <w:r>
        <w:t>boesen</w:t>
      </w:r>
      <w:proofErr w:type="spellEnd"/>
      <w:r>
        <w:t xml:space="preserve"> </w:t>
      </w:r>
      <w:proofErr w:type="spellStart"/>
      <w:r>
        <w:t>straffete</w:t>
      </w:r>
      <w:proofErr w:type="spellEnd"/>
      <w:r>
        <w:t xml:space="preserve"> das sie in alle </w:t>
      </w:r>
      <w:proofErr w:type="spellStart"/>
      <w:r>
        <w:t>liebeten</w:t>
      </w:r>
      <w:proofErr w:type="spellEnd"/>
      <w:r>
        <w:t xml:space="preserve"> und </w:t>
      </w:r>
      <w:proofErr w:type="spellStart"/>
      <w:r>
        <w:t>ehreten</w:t>
      </w:r>
      <w:proofErr w:type="spellEnd"/>
      <w:r>
        <w:t xml:space="preserve"> </w:t>
      </w:r>
      <w:proofErr w:type="spellStart"/>
      <w:r>
        <w:t>geschachs</w:t>
      </w:r>
      <w:proofErr w:type="spellEnd"/>
      <w:r>
        <w:t xml:space="preserve"> das er einen edlen </w:t>
      </w:r>
      <w:proofErr w:type="spellStart"/>
      <w:r>
        <w:t>knaben</w:t>
      </w:r>
      <w:proofErr w:type="spellEnd"/>
      <w:r>
        <w:t xml:space="preserve"> </w:t>
      </w:r>
      <w:proofErr w:type="spellStart"/>
      <w:r>
        <w:t>straffete</w:t>
      </w:r>
      <w:proofErr w:type="spellEnd"/>
      <w:r>
        <w:t xml:space="preserve"> / welcher </w:t>
      </w:r>
      <w:proofErr w:type="spellStart"/>
      <w:r>
        <w:t>jn</w:t>
      </w:r>
      <w:proofErr w:type="spellEnd"/>
      <w:r>
        <w:t xml:space="preserve"> </w:t>
      </w:r>
      <w:proofErr w:type="spellStart"/>
      <w:r>
        <w:t>fur</w:t>
      </w:r>
      <w:proofErr w:type="spellEnd"/>
      <w:r>
        <w:t xml:space="preserve"> seinen </w:t>
      </w:r>
      <w:proofErr w:type="spellStart"/>
      <w:r>
        <w:t>eltern</w:t>
      </w:r>
      <w:proofErr w:type="spellEnd"/>
      <w:r>
        <w:t xml:space="preserve"> verklaget und die ferner </w:t>
      </w:r>
      <w:proofErr w:type="spellStart"/>
      <w:r>
        <w:t>jn</w:t>
      </w:r>
      <w:proofErr w:type="spellEnd"/>
      <w:r>
        <w:t xml:space="preserve"> </w:t>
      </w:r>
      <w:proofErr w:type="spellStart"/>
      <w:r>
        <w:t>verklageten</w:t>
      </w:r>
      <w:proofErr w:type="spellEnd"/>
      <w:r>
        <w:t xml:space="preserve"> </w:t>
      </w:r>
      <w:proofErr w:type="spellStart"/>
      <w:r>
        <w:t>fur</w:t>
      </w:r>
      <w:proofErr w:type="spellEnd"/>
      <w:r>
        <w:t xml:space="preserve"> </w:t>
      </w:r>
      <w:proofErr w:type="spellStart"/>
      <w:r>
        <w:t>Astiage</w:t>
      </w:r>
      <w:proofErr w:type="spellEnd"/>
      <w:r>
        <w:t xml:space="preserve"> dem </w:t>
      </w:r>
      <w:proofErr w:type="spellStart"/>
      <w:r>
        <w:t>Koenig</w:t>
      </w:r>
      <w:proofErr w:type="spellEnd"/>
      <w:r>
        <w:t xml:space="preserve"> also / das der </w:t>
      </w:r>
      <w:proofErr w:type="spellStart"/>
      <w:r>
        <w:t>Koenig</w:t>
      </w:r>
      <w:proofErr w:type="spellEnd"/>
      <w:r>
        <w:t xml:space="preserve"> die </w:t>
      </w:r>
      <w:proofErr w:type="spellStart"/>
      <w:r>
        <w:t>knaben</w:t>
      </w:r>
      <w:proofErr w:type="spellEnd"/>
      <w:r>
        <w:t xml:space="preserve"> </w:t>
      </w:r>
      <w:proofErr w:type="spellStart"/>
      <w:r>
        <w:t>selbs</w:t>
      </w:r>
      <w:proofErr w:type="spellEnd"/>
      <w:r>
        <w:t xml:space="preserve"> </w:t>
      </w:r>
      <w:proofErr w:type="spellStart"/>
      <w:r>
        <w:t>verhoeret</w:t>
      </w:r>
      <w:proofErr w:type="spellEnd"/>
      <w:r>
        <w:t xml:space="preserve"> und da er </w:t>
      </w:r>
      <w:proofErr w:type="spellStart"/>
      <w:r>
        <w:t>Cyri</w:t>
      </w:r>
      <w:proofErr w:type="spellEnd"/>
      <w:r>
        <w:t xml:space="preserve"> </w:t>
      </w:r>
      <w:proofErr w:type="spellStart"/>
      <w:r>
        <w:t>geschicklickeit</w:t>
      </w:r>
      <w:proofErr w:type="spellEnd"/>
      <w:r>
        <w:t xml:space="preserve"> </w:t>
      </w:r>
      <w:proofErr w:type="spellStart"/>
      <w:r>
        <w:t>vernam</w:t>
      </w:r>
      <w:proofErr w:type="spellEnd"/>
      <w:r>
        <w:t xml:space="preserve"> und an die zeit gedacht darinnen seine </w:t>
      </w:r>
      <w:proofErr w:type="spellStart"/>
      <w:r>
        <w:t>tochter</w:t>
      </w:r>
      <w:proofErr w:type="spellEnd"/>
      <w:r>
        <w:t xml:space="preserve"> </w:t>
      </w:r>
      <w:proofErr w:type="spellStart"/>
      <w:r>
        <w:t>geborn</w:t>
      </w:r>
      <w:proofErr w:type="spellEnd"/>
      <w:r>
        <w:t xml:space="preserve"> hatte befand er nach </w:t>
      </w:r>
      <w:proofErr w:type="spellStart"/>
      <w:r>
        <w:t>erforschung</w:t>
      </w:r>
      <w:proofErr w:type="spellEnd"/>
      <w:r>
        <w:t xml:space="preserve"> das er der Cyrus </w:t>
      </w:r>
      <w:proofErr w:type="spellStart"/>
      <w:r>
        <w:t>were</w:t>
      </w:r>
      <w:proofErr w:type="spellEnd"/>
      <w:r>
        <w:t xml:space="preserve"> den er </w:t>
      </w:r>
      <w:proofErr w:type="spellStart"/>
      <w:r>
        <w:t>befolhen</w:t>
      </w:r>
      <w:proofErr w:type="spellEnd"/>
      <w:r>
        <w:t xml:space="preserve"> hatte </w:t>
      </w:r>
      <w:proofErr w:type="spellStart"/>
      <w:r>
        <w:t>zutoedten</w:t>
      </w:r>
      <w:proofErr w:type="spellEnd"/>
      <w:r>
        <w:t xml:space="preserve"> / behielt </w:t>
      </w:r>
      <w:proofErr w:type="spellStart"/>
      <w:r>
        <w:t>jn</w:t>
      </w:r>
      <w:proofErr w:type="spellEnd"/>
      <w:r>
        <w:t xml:space="preserve"> zu seinem </w:t>
      </w:r>
      <w:proofErr w:type="spellStart"/>
      <w:r>
        <w:t>vatter</w:t>
      </w:r>
      <w:proofErr w:type="spellEnd"/>
      <w:r>
        <w:t xml:space="preserve"> in </w:t>
      </w:r>
      <w:proofErr w:type="spellStart"/>
      <w:r>
        <w:t>Persen</w:t>
      </w:r>
      <w:proofErr w:type="spellEnd"/>
      <w:r>
        <w:t xml:space="preserve">. </w:t>
      </w:r>
      <w:proofErr w:type="spellStart"/>
      <w:r>
        <w:t>Harpagus</w:t>
      </w:r>
      <w:proofErr w:type="spellEnd"/>
      <w:r>
        <w:t xml:space="preserve"> aber kam in so gros </w:t>
      </w:r>
      <w:proofErr w:type="spellStart"/>
      <w:r>
        <w:t>ungnad</w:t>
      </w:r>
      <w:proofErr w:type="spellEnd"/>
      <w:r>
        <w:t xml:space="preserve"> des </w:t>
      </w:r>
      <w:proofErr w:type="spellStart"/>
      <w:r>
        <w:t>Koeniges</w:t>
      </w:r>
      <w:proofErr w:type="spellEnd"/>
      <w:r>
        <w:t xml:space="preserve"> das er </w:t>
      </w:r>
      <w:proofErr w:type="spellStart"/>
      <w:r>
        <w:t>jm</w:t>
      </w:r>
      <w:proofErr w:type="spellEnd"/>
      <w:r>
        <w:t xml:space="preserve"> seinen </w:t>
      </w:r>
      <w:proofErr w:type="spellStart"/>
      <w:r>
        <w:t>son</w:t>
      </w:r>
      <w:proofErr w:type="spellEnd"/>
      <w:r>
        <w:t xml:space="preserve"> gen </w:t>
      </w:r>
      <w:proofErr w:type="spellStart"/>
      <w:r>
        <w:t>hofe</w:t>
      </w:r>
      <w:proofErr w:type="spellEnd"/>
      <w:r>
        <w:t xml:space="preserve"> senden </w:t>
      </w:r>
      <w:proofErr w:type="spellStart"/>
      <w:r>
        <w:t>must</w:t>
      </w:r>
      <w:proofErr w:type="spellEnd"/>
      <w:r>
        <w:t xml:space="preserve"> / welchen er kochen lies und da </w:t>
      </w:r>
      <w:proofErr w:type="spellStart"/>
      <w:r>
        <w:t>Harpagus</w:t>
      </w:r>
      <w:proofErr w:type="spellEnd"/>
      <w:r>
        <w:t xml:space="preserve"> von seinem Son unwissend </w:t>
      </w:r>
      <w:proofErr w:type="spellStart"/>
      <w:r>
        <w:t>gessen</w:t>
      </w:r>
      <w:proofErr w:type="spellEnd"/>
      <w:r>
        <w:t xml:space="preserve"> hatte lies der </w:t>
      </w:r>
      <w:proofErr w:type="spellStart"/>
      <w:r>
        <w:t>Koenig</w:t>
      </w:r>
      <w:proofErr w:type="spellEnd"/>
      <w:r>
        <w:t xml:space="preserve"> nach </w:t>
      </w:r>
      <w:proofErr w:type="spellStart"/>
      <w:r>
        <w:t>essens</w:t>
      </w:r>
      <w:proofErr w:type="spellEnd"/>
      <w:r>
        <w:t xml:space="preserve"> das </w:t>
      </w:r>
      <w:proofErr w:type="spellStart"/>
      <w:r>
        <w:t>heupt</w:t>
      </w:r>
      <w:proofErr w:type="spellEnd"/>
      <w:r>
        <w:t xml:space="preserve"> die </w:t>
      </w:r>
      <w:proofErr w:type="spellStart"/>
      <w:r>
        <w:t>hende</w:t>
      </w:r>
      <w:proofErr w:type="spellEnd"/>
      <w:r>
        <w:t xml:space="preserve"> </w:t>
      </w:r>
      <w:proofErr w:type="spellStart"/>
      <w:r>
        <w:t>unn</w:t>
      </w:r>
      <w:proofErr w:type="spellEnd"/>
      <w:r>
        <w:t xml:space="preserve"> </w:t>
      </w:r>
      <w:proofErr w:type="spellStart"/>
      <w:r>
        <w:t>fuesse</w:t>
      </w:r>
      <w:proofErr w:type="spellEnd"/>
      <w:r>
        <w:t xml:space="preserve"> des </w:t>
      </w:r>
      <w:proofErr w:type="spellStart"/>
      <w:r>
        <w:t>kindes</w:t>
      </w:r>
      <w:proofErr w:type="spellEnd"/>
      <w:r>
        <w:t xml:space="preserve"> bringen und </w:t>
      </w:r>
      <w:proofErr w:type="spellStart"/>
      <w:r>
        <w:t>Harpago</w:t>
      </w:r>
      <w:proofErr w:type="spellEnd"/>
      <w:r>
        <w:t xml:space="preserve"> sagen / von dem </w:t>
      </w:r>
      <w:proofErr w:type="spellStart"/>
      <w:r>
        <w:t>kind</w:t>
      </w:r>
      <w:proofErr w:type="spellEnd"/>
      <w:r>
        <w:t xml:space="preserve"> </w:t>
      </w:r>
      <w:proofErr w:type="spellStart"/>
      <w:r>
        <w:t>hastu</w:t>
      </w:r>
      <w:proofErr w:type="spellEnd"/>
      <w:r>
        <w:t xml:space="preserve"> </w:t>
      </w:r>
      <w:proofErr w:type="spellStart"/>
      <w:r>
        <w:t>gessen</w:t>
      </w:r>
      <w:proofErr w:type="spellEnd"/>
      <w:r>
        <w:t xml:space="preserve">. Als nu </w:t>
      </w:r>
      <w:proofErr w:type="spellStart"/>
      <w:r>
        <w:t>Harpagus</w:t>
      </w:r>
      <w:proofErr w:type="spellEnd"/>
      <w:r>
        <w:t xml:space="preserve"> </w:t>
      </w:r>
      <w:proofErr w:type="spellStart"/>
      <w:r>
        <w:t>merckt</w:t>
      </w:r>
      <w:proofErr w:type="spellEnd"/>
      <w:r>
        <w:t xml:space="preserve"> das seines </w:t>
      </w:r>
      <w:proofErr w:type="spellStart"/>
      <w:r>
        <w:t>Sones</w:t>
      </w:r>
      <w:proofErr w:type="spellEnd"/>
      <w:r>
        <w:t xml:space="preserve"> </w:t>
      </w:r>
      <w:proofErr w:type="spellStart"/>
      <w:r>
        <w:t>heupt</w:t>
      </w:r>
      <w:proofErr w:type="spellEnd"/>
      <w:r>
        <w:t xml:space="preserve"> war und </w:t>
      </w:r>
      <w:proofErr w:type="spellStart"/>
      <w:r>
        <w:t>warumb</w:t>
      </w:r>
      <w:proofErr w:type="spellEnd"/>
      <w:r>
        <w:t xml:space="preserve"> </w:t>
      </w:r>
      <w:proofErr w:type="spellStart"/>
      <w:r>
        <w:t>solchs</w:t>
      </w:r>
      <w:proofErr w:type="spellEnd"/>
      <w:r>
        <w:t xml:space="preserve"> </w:t>
      </w:r>
      <w:proofErr w:type="spellStart"/>
      <w:r>
        <w:t>gescheen</w:t>
      </w:r>
      <w:proofErr w:type="spellEnd"/>
      <w:r>
        <w:t xml:space="preserve"> </w:t>
      </w:r>
      <w:proofErr w:type="spellStart"/>
      <w:r>
        <w:t>were</w:t>
      </w:r>
      <w:proofErr w:type="spellEnd"/>
      <w:r>
        <w:t xml:space="preserve"> </w:t>
      </w:r>
      <w:proofErr w:type="spellStart"/>
      <w:r>
        <w:t>demuttiget</w:t>
      </w:r>
      <w:proofErr w:type="spellEnd"/>
      <w:r>
        <w:t xml:space="preserve"> er sich </w:t>
      </w:r>
      <w:proofErr w:type="spellStart"/>
      <w:r>
        <w:t>fur</w:t>
      </w:r>
      <w:proofErr w:type="spellEnd"/>
      <w:r>
        <w:t xml:space="preserve"> dem </w:t>
      </w:r>
      <w:proofErr w:type="spellStart"/>
      <w:r>
        <w:t>Koenig</w:t>
      </w:r>
      <w:proofErr w:type="spellEnd"/>
      <w:r>
        <w:t xml:space="preserve"> und lest sich nicht </w:t>
      </w:r>
      <w:proofErr w:type="spellStart"/>
      <w:r>
        <w:t>mercken</w:t>
      </w:r>
      <w:proofErr w:type="spellEnd"/>
      <w:r>
        <w:t xml:space="preserve"> das er </w:t>
      </w:r>
      <w:proofErr w:type="spellStart"/>
      <w:r>
        <w:t>solchs</w:t>
      </w:r>
      <w:proofErr w:type="spellEnd"/>
      <w:r>
        <w:t xml:space="preserve"> rechen </w:t>
      </w:r>
      <w:proofErr w:type="spellStart"/>
      <w:r>
        <w:t>wolt</w:t>
      </w:r>
      <w:proofErr w:type="spellEnd"/>
      <w:r>
        <w:t xml:space="preserve">: </w:t>
      </w:r>
      <w:proofErr w:type="spellStart"/>
      <w:r>
        <w:t>practiciret</w:t>
      </w:r>
      <w:proofErr w:type="spellEnd"/>
      <w:r>
        <w:t xml:space="preserve"> aber hernach mit den </w:t>
      </w:r>
      <w:proofErr w:type="spellStart"/>
      <w:r>
        <w:t>grossen</w:t>
      </w:r>
      <w:proofErr w:type="spellEnd"/>
      <w:r>
        <w:t xml:space="preserve"> </w:t>
      </w:r>
      <w:proofErr w:type="spellStart"/>
      <w:r>
        <w:t>Hern</w:t>
      </w:r>
      <w:proofErr w:type="spellEnd"/>
      <w:r>
        <w:t xml:space="preserve"> in Media das sie von </w:t>
      </w:r>
      <w:proofErr w:type="spellStart"/>
      <w:r>
        <w:t>Astyage</w:t>
      </w:r>
      <w:proofErr w:type="spellEnd"/>
      <w:r>
        <w:t xml:space="preserve"> abfielen und </w:t>
      </w:r>
      <w:proofErr w:type="spellStart"/>
      <w:r>
        <w:t>Cyrum</w:t>
      </w:r>
      <w:proofErr w:type="spellEnd"/>
      <w:r>
        <w:t xml:space="preserve"> </w:t>
      </w:r>
      <w:proofErr w:type="spellStart"/>
      <w:r>
        <w:t>erweleten</w:t>
      </w:r>
      <w:proofErr w:type="spellEnd"/>
      <w:r>
        <w:t xml:space="preserve"> zum </w:t>
      </w:r>
      <w:proofErr w:type="spellStart"/>
      <w:r>
        <w:t>Koenige</w:t>
      </w:r>
      <w:proofErr w:type="spellEnd"/>
      <w:r>
        <w:t xml:space="preserve">. </w:t>
      </w:r>
      <w:proofErr w:type="spellStart"/>
      <w:r>
        <w:t>Solchs</w:t>
      </w:r>
      <w:proofErr w:type="spellEnd"/>
      <w:r>
        <w:t xml:space="preserve"> schreibet er </w:t>
      </w:r>
      <w:proofErr w:type="spellStart"/>
      <w:r>
        <w:t>Cyro</w:t>
      </w:r>
      <w:proofErr w:type="spellEnd"/>
      <w:r>
        <w:t xml:space="preserve"> und erinnert </w:t>
      </w:r>
      <w:proofErr w:type="spellStart"/>
      <w:r>
        <w:t>jn</w:t>
      </w:r>
      <w:proofErr w:type="spellEnd"/>
      <w:r>
        <w:t xml:space="preserve"> des </w:t>
      </w:r>
      <w:proofErr w:type="spellStart"/>
      <w:r>
        <w:t>Astyagis</w:t>
      </w:r>
      <w:proofErr w:type="spellEnd"/>
      <w:r>
        <w:t xml:space="preserve"> </w:t>
      </w:r>
      <w:proofErr w:type="spellStart"/>
      <w:r>
        <w:t>Tyranneie</w:t>
      </w:r>
      <w:proofErr w:type="spellEnd"/>
      <w:r>
        <w:t xml:space="preserve"> an </w:t>
      </w:r>
      <w:proofErr w:type="spellStart"/>
      <w:r>
        <w:t>jnen</w:t>
      </w:r>
      <w:proofErr w:type="spellEnd"/>
      <w:r>
        <w:t xml:space="preserve"> beiden </w:t>
      </w:r>
      <w:proofErr w:type="spellStart"/>
      <w:r>
        <w:t>geuebet</w:t>
      </w:r>
      <w:proofErr w:type="spellEnd"/>
      <w:r>
        <w:t xml:space="preserve"> </w:t>
      </w:r>
      <w:proofErr w:type="spellStart"/>
      <w:r>
        <w:t>zurechen</w:t>
      </w:r>
      <w:proofErr w:type="spellEnd"/>
      <w:r>
        <w:t xml:space="preserve">: damit aber </w:t>
      </w:r>
      <w:proofErr w:type="spellStart"/>
      <w:r>
        <w:t>solchs</w:t>
      </w:r>
      <w:proofErr w:type="spellEnd"/>
      <w:r>
        <w:t xml:space="preserve"> heimlich bliebe schickt er </w:t>
      </w:r>
      <w:proofErr w:type="spellStart"/>
      <w:r>
        <w:t>Cyro</w:t>
      </w:r>
      <w:proofErr w:type="spellEnd"/>
      <w:r>
        <w:t xml:space="preserve"> einen </w:t>
      </w:r>
      <w:proofErr w:type="spellStart"/>
      <w:r>
        <w:t>hasen</w:t>
      </w:r>
      <w:proofErr w:type="spellEnd"/>
      <w:r>
        <w:t xml:space="preserve"> darinnen ein </w:t>
      </w:r>
      <w:proofErr w:type="spellStart"/>
      <w:r>
        <w:t>brieff</w:t>
      </w:r>
      <w:proofErr w:type="spellEnd"/>
      <w:r>
        <w:t xml:space="preserve"> </w:t>
      </w:r>
      <w:proofErr w:type="spellStart"/>
      <w:r>
        <w:t>vernehet</w:t>
      </w:r>
      <w:proofErr w:type="spellEnd"/>
      <w:r>
        <w:t xml:space="preserve"> und </w:t>
      </w:r>
      <w:proofErr w:type="spellStart"/>
      <w:r>
        <w:t>befalh</w:t>
      </w:r>
      <w:proofErr w:type="spellEnd"/>
      <w:r>
        <w:t xml:space="preserve"> </w:t>
      </w:r>
      <w:proofErr w:type="spellStart"/>
      <w:r>
        <w:t>Cyro</w:t>
      </w:r>
      <w:proofErr w:type="spellEnd"/>
      <w:r>
        <w:t xml:space="preserve"> zusagen er </w:t>
      </w:r>
      <w:proofErr w:type="spellStart"/>
      <w:r>
        <w:t>solt</w:t>
      </w:r>
      <w:proofErr w:type="spellEnd"/>
      <w:r>
        <w:t xml:space="preserve"> den Hasen </w:t>
      </w:r>
      <w:proofErr w:type="spellStart"/>
      <w:r>
        <w:t>selbs</w:t>
      </w:r>
      <w:proofErr w:type="spellEnd"/>
      <w:r>
        <w:t xml:space="preserve"> </w:t>
      </w:r>
      <w:proofErr w:type="spellStart"/>
      <w:r>
        <w:t>streiffen</w:t>
      </w:r>
      <w:proofErr w:type="spellEnd"/>
      <w:r>
        <w:t xml:space="preserve">. Da sich nu Cyrus </w:t>
      </w:r>
      <w:proofErr w:type="spellStart"/>
      <w:r>
        <w:t>ruestet</w:t>
      </w:r>
      <w:proofErr w:type="spellEnd"/>
      <w:r>
        <w:t xml:space="preserve"> in </w:t>
      </w:r>
      <w:proofErr w:type="spellStart"/>
      <w:r>
        <w:t>Meden</w:t>
      </w:r>
      <w:proofErr w:type="spellEnd"/>
      <w:r>
        <w:t xml:space="preserve"> zuziehen: und </w:t>
      </w:r>
      <w:proofErr w:type="spellStart"/>
      <w:r>
        <w:t>Astyages</w:t>
      </w:r>
      <w:proofErr w:type="spellEnd"/>
      <w:r>
        <w:t xml:space="preserve"> den </w:t>
      </w:r>
      <w:proofErr w:type="spellStart"/>
      <w:r>
        <w:t>Harpagum</w:t>
      </w:r>
      <w:proofErr w:type="spellEnd"/>
      <w:r>
        <w:t xml:space="preserve"> </w:t>
      </w:r>
      <w:proofErr w:type="spellStart"/>
      <w:r>
        <w:t>erwelet</w:t>
      </w:r>
      <w:proofErr w:type="spellEnd"/>
      <w:r>
        <w:t xml:space="preserve"> hatte zum </w:t>
      </w:r>
      <w:proofErr w:type="spellStart"/>
      <w:r>
        <w:t>heuptman</w:t>
      </w:r>
      <w:proofErr w:type="spellEnd"/>
      <w:r>
        <w:t xml:space="preserve"> wider </w:t>
      </w:r>
      <w:proofErr w:type="spellStart"/>
      <w:r>
        <w:t>Cyrum</w:t>
      </w:r>
      <w:proofErr w:type="spellEnd"/>
      <w:r>
        <w:t xml:space="preserve">: ergab sich </w:t>
      </w:r>
      <w:proofErr w:type="spellStart"/>
      <w:r>
        <w:t>Harpagus</w:t>
      </w:r>
      <w:proofErr w:type="spellEnd"/>
      <w:r>
        <w:t xml:space="preserve"> mit seinem </w:t>
      </w:r>
      <w:proofErr w:type="spellStart"/>
      <w:r>
        <w:t>heer</w:t>
      </w:r>
      <w:proofErr w:type="spellEnd"/>
      <w:r>
        <w:t xml:space="preserve"> </w:t>
      </w:r>
      <w:proofErr w:type="spellStart"/>
      <w:r>
        <w:t>alsebald</w:t>
      </w:r>
      <w:proofErr w:type="spellEnd"/>
      <w:r>
        <w:t xml:space="preserve"> </w:t>
      </w:r>
      <w:proofErr w:type="spellStart"/>
      <w:r>
        <w:t>Cyro</w:t>
      </w:r>
      <w:proofErr w:type="spellEnd"/>
      <w:r>
        <w:t xml:space="preserve"> und kam also durch </w:t>
      </w:r>
      <w:proofErr w:type="spellStart"/>
      <w:r>
        <w:t>Astyagis</w:t>
      </w:r>
      <w:proofErr w:type="spellEnd"/>
      <w:r>
        <w:t xml:space="preserve"> </w:t>
      </w:r>
      <w:proofErr w:type="spellStart"/>
      <w:r>
        <w:t>Tyranneie</w:t>
      </w:r>
      <w:proofErr w:type="spellEnd"/>
      <w:r>
        <w:t xml:space="preserve"> der </w:t>
      </w:r>
      <w:proofErr w:type="spellStart"/>
      <w:r>
        <w:t>Meden</w:t>
      </w:r>
      <w:proofErr w:type="spellEnd"/>
      <w:r>
        <w:t xml:space="preserve"> </w:t>
      </w:r>
      <w:proofErr w:type="spellStart"/>
      <w:r>
        <w:t>Koenigreich</w:t>
      </w:r>
      <w:proofErr w:type="spellEnd"/>
      <w:r>
        <w:t xml:space="preserve"> </w:t>
      </w:r>
      <w:proofErr w:type="spellStart"/>
      <w:r>
        <w:t>auff</w:t>
      </w:r>
      <w:proofErr w:type="spellEnd"/>
      <w:r>
        <w:t xml:space="preserve"> die </w:t>
      </w:r>
      <w:proofErr w:type="spellStart"/>
      <w:r>
        <w:t>Persen</w:t>
      </w:r>
      <w:proofErr w:type="spellEnd"/>
      <w:r>
        <w:t xml:space="preserve">. Nachdem aber der reiche </w:t>
      </w:r>
      <w:proofErr w:type="spellStart"/>
      <w:r>
        <w:t>Koenig</w:t>
      </w:r>
      <w:proofErr w:type="spellEnd"/>
      <w:r>
        <w:t xml:space="preserve"> vorn in Asia </w:t>
      </w:r>
      <w:proofErr w:type="spellStart"/>
      <w:r>
        <w:t>Cresus</w:t>
      </w:r>
      <w:proofErr w:type="spellEnd"/>
      <w:r>
        <w:t xml:space="preserve"> wider </w:t>
      </w:r>
      <w:proofErr w:type="spellStart"/>
      <w:r>
        <w:t>Cyrum</w:t>
      </w:r>
      <w:proofErr w:type="spellEnd"/>
      <w:r>
        <w:t xml:space="preserve"> gezogen hat in Cyrus gefangen und das </w:t>
      </w:r>
      <w:proofErr w:type="spellStart"/>
      <w:r>
        <w:t>Koenigreich</w:t>
      </w:r>
      <w:proofErr w:type="spellEnd"/>
      <w:r>
        <w:t xml:space="preserve"> auch </w:t>
      </w:r>
      <w:proofErr w:type="spellStart"/>
      <w:r>
        <w:t>eingenomen</w:t>
      </w:r>
      <w:proofErr w:type="spellEnd"/>
      <w:r>
        <w:t xml:space="preserve"> und die Stad </w:t>
      </w:r>
      <w:proofErr w:type="spellStart"/>
      <w:r>
        <w:t>Sardis</w:t>
      </w:r>
      <w:proofErr w:type="spellEnd"/>
      <w:r>
        <w:t xml:space="preserve"> </w:t>
      </w:r>
      <w:proofErr w:type="spellStart"/>
      <w:r>
        <w:t>gestuermet</w:t>
      </w:r>
      <w:proofErr w:type="spellEnd"/>
      <w:r>
        <w:t xml:space="preserve">: hat also Cyrus alle </w:t>
      </w:r>
      <w:proofErr w:type="spellStart"/>
      <w:r>
        <w:t>lender</w:t>
      </w:r>
      <w:proofErr w:type="spellEnd"/>
      <w:r>
        <w:t xml:space="preserve"> </w:t>
      </w:r>
      <w:proofErr w:type="spellStart"/>
      <w:r>
        <w:t>jnnen</w:t>
      </w:r>
      <w:proofErr w:type="spellEnd"/>
      <w:r>
        <w:t xml:space="preserve"> gehabt von </w:t>
      </w:r>
      <w:proofErr w:type="spellStart"/>
      <w:r>
        <w:t>Persen</w:t>
      </w:r>
      <w:proofErr w:type="spellEnd"/>
      <w:r>
        <w:t xml:space="preserve"> an bis </w:t>
      </w:r>
      <w:proofErr w:type="spellStart"/>
      <w:r>
        <w:t>forn</w:t>
      </w:r>
      <w:proofErr w:type="spellEnd"/>
      <w:r>
        <w:t xml:space="preserve"> an </w:t>
      </w:r>
      <w:proofErr w:type="spellStart"/>
      <w:r>
        <w:t>Jonia</w:t>
      </w:r>
      <w:proofErr w:type="spellEnd"/>
      <w:r>
        <w:t xml:space="preserve">: wie er aber zu </w:t>
      </w:r>
      <w:proofErr w:type="spellStart"/>
      <w:r>
        <w:t>rueck</w:t>
      </w:r>
      <w:proofErr w:type="spellEnd"/>
      <w:r>
        <w:t xml:space="preserve"> gezogen und </w:t>
      </w:r>
      <w:proofErr w:type="spellStart"/>
      <w:r>
        <w:t>Babilon</w:t>
      </w:r>
      <w:proofErr w:type="spellEnd"/>
      <w:r>
        <w:t xml:space="preserve"> also gewonnen habe das er den </w:t>
      </w:r>
      <w:proofErr w:type="spellStart"/>
      <w:r>
        <w:t>Euphraten</w:t>
      </w:r>
      <w:proofErr w:type="spellEnd"/>
      <w:r>
        <w:t xml:space="preserve"> abstechen hat lassen so durch Babel </w:t>
      </w:r>
      <w:proofErr w:type="spellStart"/>
      <w:r>
        <w:t>ettlichmal</w:t>
      </w:r>
      <w:proofErr w:type="spellEnd"/>
      <w:r>
        <w:t xml:space="preserve"> </w:t>
      </w:r>
      <w:proofErr w:type="spellStart"/>
      <w:r>
        <w:t>fleusset</w:t>
      </w:r>
      <w:proofErr w:type="spellEnd"/>
      <w:r>
        <w:t xml:space="preserve"> und da er so klein ward das man </w:t>
      </w:r>
      <w:proofErr w:type="spellStart"/>
      <w:r>
        <w:t>zufussen</w:t>
      </w:r>
      <w:proofErr w:type="spellEnd"/>
      <w:r>
        <w:t xml:space="preserve"> hindurch gehen kund sein </w:t>
      </w:r>
      <w:proofErr w:type="spellStart"/>
      <w:r>
        <w:t>heer</w:t>
      </w:r>
      <w:proofErr w:type="spellEnd"/>
      <w:r>
        <w:t xml:space="preserve"> durchs </w:t>
      </w:r>
      <w:proofErr w:type="spellStart"/>
      <w:r>
        <w:t>wasser</w:t>
      </w:r>
      <w:proofErr w:type="spellEnd"/>
      <w:r>
        <w:t xml:space="preserve"> in die sichere Stad bracht hat und </w:t>
      </w:r>
      <w:proofErr w:type="spellStart"/>
      <w:r>
        <w:t>Babilon</w:t>
      </w:r>
      <w:proofErr w:type="spellEnd"/>
      <w:r>
        <w:t xml:space="preserve"> erobert / </w:t>
      </w:r>
      <w:proofErr w:type="spellStart"/>
      <w:r>
        <w:t>wolt</w:t>
      </w:r>
      <w:proofErr w:type="spellEnd"/>
      <w:r>
        <w:t xml:space="preserve"> ich auch </w:t>
      </w:r>
      <w:proofErr w:type="spellStart"/>
      <w:r>
        <w:t>darumb</w:t>
      </w:r>
      <w:proofErr w:type="spellEnd"/>
      <w:r>
        <w:t xml:space="preserve"> </w:t>
      </w:r>
      <w:proofErr w:type="spellStart"/>
      <w:r>
        <w:t>erzelen</w:t>
      </w:r>
      <w:proofErr w:type="spellEnd"/>
      <w:r>
        <w:t xml:space="preserve"> das wir </w:t>
      </w:r>
      <w:proofErr w:type="spellStart"/>
      <w:r>
        <w:t>lerneten</w:t>
      </w:r>
      <w:proofErr w:type="spellEnd"/>
      <w:r>
        <w:t xml:space="preserve"> das </w:t>
      </w:r>
      <w:proofErr w:type="spellStart"/>
      <w:r>
        <w:t>umb</w:t>
      </w:r>
      <w:proofErr w:type="spellEnd"/>
      <w:r>
        <w:t xml:space="preserve"> des willen </w:t>
      </w:r>
      <w:proofErr w:type="spellStart"/>
      <w:r>
        <w:t>Cyro</w:t>
      </w:r>
      <w:proofErr w:type="spellEnd"/>
      <w:r>
        <w:t xml:space="preserve"> keine macht hat widerstehen </w:t>
      </w:r>
      <w:proofErr w:type="spellStart"/>
      <w:r>
        <w:t>konnen</w:t>
      </w:r>
      <w:proofErr w:type="spellEnd"/>
      <w:r>
        <w:t xml:space="preserve"> das </w:t>
      </w:r>
      <w:proofErr w:type="spellStart"/>
      <w:r>
        <w:t>sjn</w:t>
      </w:r>
      <w:proofErr w:type="spellEnd"/>
      <w:r>
        <w:t xml:space="preserve"> Gott </w:t>
      </w:r>
      <w:proofErr w:type="spellStart"/>
      <w:r>
        <w:t>bey</w:t>
      </w:r>
      <w:proofErr w:type="spellEnd"/>
      <w:r>
        <w:t xml:space="preserve"> seiner rechten </w:t>
      </w:r>
      <w:proofErr w:type="spellStart"/>
      <w:r>
        <w:t>hand</w:t>
      </w:r>
      <w:proofErr w:type="spellEnd"/>
      <w:r>
        <w:t xml:space="preserve"> </w:t>
      </w:r>
      <w:proofErr w:type="spellStart"/>
      <w:r>
        <w:t>ergrieffen</w:t>
      </w:r>
      <w:proofErr w:type="spellEnd"/>
      <w:r>
        <w:t xml:space="preserve"> und er soviel </w:t>
      </w:r>
      <w:proofErr w:type="spellStart"/>
      <w:r>
        <w:t>Koenigreich</w:t>
      </w:r>
      <w:proofErr w:type="spellEnd"/>
      <w:r>
        <w:t xml:space="preserve"> und </w:t>
      </w:r>
      <w:proofErr w:type="spellStart"/>
      <w:r>
        <w:t>Stette</w:t>
      </w:r>
      <w:proofErr w:type="spellEnd"/>
      <w:r>
        <w:t xml:space="preserve"> gewonnen das Gott </w:t>
      </w:r>
      <w:proofErr w:type="spellStart"/>
      <w:r>
        <w:t>selbs</w:t>
      </w:r>
      <w:proofErr w:type="spellEnd"/>
      <w:r>
        <w:t xml:space="preserve"> hie von </w:t>
      </w:r>
      <w:proofErr w:type="spellStart"/>
      <w:r>
        <w:t>jm</w:t>
      </w:r>
      <w:proofErr w:type="spellEnd"/>
      <w:r>
        <w:t xml:space="preserve"> solang zuvor weissaget und spricht: das ich die Heiden </w:t>
      </w:r>
      <w:proofErr w:type="spellStart"/>
      <w:r>
        <w:t>fur</w:t>
      </w:r>
      <w:proofErr w:type="spellEnd"/>
      <w:r>
        <w:t xml:space="preserve"> </w:t>
      </w:r>
      <w:proofErr w:type="spellStart"/>
      <w:r>
        <w:t>jm</w:t>
      </w:r>
      <w:proofErr w:type="spellEnd"/>
      <w:r>
        <w:t xml:space="preserve"> </w:t>
      </w:r>
      <w:proofErr w:type="spellStart"/>
      <w:r>
        <w:t>unterwerffe</w:t>
      </w:r>
      <w:proofErr w:type="spellEnd"/>
      <w:r>
        <w:t xml:space="preserve"> und den </w:t>
      </w:r>
      <w:proofErr w:type="spellStart"/>
      <w:r>
        <w:t>Koenigen</w:t>
      </w:r>
      <w:proofErr w:type="spellEnd"/>
      <w:r>
        <w:t xml:space="preserve"> das </w:t>
      </w:r>
      <w:proofErr w:type="spellStart"/>
      <w:r>
        <w:t>Schwerd</w:t>
      </w:r>
      <w:proofErr w:type="spellEnd"/>
      <w:r>
        <w:t xml:space="preserve"> </w:t>
      </w:r>
      <w:proofErr w:type="spellStart"/>
      <w:r>
        <w:t>abguertte</w:t>
      </w:r>
      <w:proofErr w:type="spellEnd"/>
      <w:r>
        <w:t xml:space="preserve"> </w:t>
      </w:r>
      <w:proofErr w:type="spellStart"/>
      <w:r>
        <w:t>auffdas</w:t>
      </w:r>
      <w:proofErr w:type="spellEnd"/>
      <w:r>
        <w:t xml:space="preserve"> </w:t>
      </w:r>
      <w:proofErr w:type="spellStart"/>
      <w:r>
        <w:t>fur</w:t>
      </w:r>
      <w:proofErr w:type="spellEnd"/>
      <w:r>
        <w:t xml:space="preserve"> </w:t>
      </w:r>
      <w:proofErr w:type="spellStart"/>
      <w:r>
        <w:t>jm</w:t>
      </w:r>
      <w:proofErr w:type="spellEnd"/>
      <w:r>
        <w:t xml:space="preserve"> die </w:t>
      </w:r>
      <w:proofErr w:type="spellStart"/>
      <w:r>
        <w:t>thueren</w:t>
      </w:r>
      <w:proofErr w:type="spellEnd"/>
      <w:r>
        <w:t xml:space="preserve"> </w:t>
      </w:r>
      <w:proofErr w:type="spellStart"/>
      <w:r>
        <w:t>geoffnet</w:t>
      </w:r>
      <w:proofErr w:type="spellEnd"/>
      <w:r>
        <w:t xml:space="preserve"> werden und die </w:t>
      </w:r>
      <w:proofErr w:type="spellStart"/>
      <w:r>
        <w:t>thore</w:t>
      </w:r>
      <w:proofErr w:type="spellEnd"/>
      <w:r>
        <w:t xml:space="preserve"> nicht verschlossen bleiben / ich </w:t>
      </w:r>
      <w:proofErr w:type="spellStart"/>
      <w:r>
        <w:t>wil</w:t>
      </w:r>
      <w:proofErr w:type="spellEnd"/>
      <w:r>
        <w:t xml:space="preserve"> </w:t>
      </w:r>
      <w:proofErr w:type="spellStart"/>
      <w:r>
        <w:t>fur</w:t>
      </w:r>
      <w:proofErr w:type="spellEnd"/>
      <w:r>
        <w:t xml:space="preserve"> dir hergehen und die </w:t>
      </w:r>
      <w:proofErr w:type="spellStart"/>
      <w:r>
        <w:t>hoecker</w:t>
      </w:r>
      <w:proofErr w:type="spellEnd"/>
      <w:r>
        <w:t xml:space="preserve"> eben machen / ich </w:t>
      </w:r>
      <w:proofErr w:type="spellStart"/>
      <w:r>
        <w:t>wil</w:t>
      </w:r>
      <w:proofErr w:type="spellEnd"/>
      <w:r>
        <w:t xml:space="preserve"> die eherne </w:t>
      </w:r>
      <w:proofErr w:type="spellStart"/>
      <w:r>
        <w:t>thuren</w:t>
      </w:r>
      <w:proofErr w:type="spellEnd"/>
      <w:r>
        <w:t xml:space="preserve"> </w:t>
      </w:r>
      <w:proofErr w:type="spellStart"/>
      <w:r>
        <w:t>zuschlahen</w:t>
      </w:r>
      <w:proofErr w:type="spellEnd"/>
      <w:r>
        <w:t xml:space="preserve"> und die eiserne </w:t>
      </w:r>
      <w:proofErr w:type="spellStart"/>
      <w:r>
        <w:t>rigel</w:t>
      </w:r>
      <w:proofErr w:type="spellEnd"/>
      <w:r>
        <w:t xml:space="preserve"> </w:t>
      </w:r>
      <w:proofErr w:type="spellStart"/>
      <w:r>
        <w:t>zubrechen</w:t>
      </w:r>
      <w:proofErr w:type="spellEnd"/>
      <w:r>
        <w:t xml:space="preserve"> / und </w:t>
      </w:r>
      <w:proofErr w:type="spellStart"/>
      <w:r>
        <w:t>wil</w:t>
      </w:r>
      <w:proofErr w:type="spellEnd"/>
      <w:r>
        <w:t xml:space="preserve"> dir geben die heimliche </w:t>
      </w:r>
      <w:proofErr w:type="spellStart"/>
      <w:r>
        <w:t>schetze</w:t>
      </w:r>
      <w:proofErr w:type="spellEnd"/>
      <w:r>
        <w:t xml:space="preserve"> und die verborgene </w:t>
      </w:r>
      <w:proofErr w:type="spellStart"/>
      <w:r>
        <w:t>kleinoet</w:t>
      </w:r>
      <w:proofErr w:type="spellEnd"/>
      <w:r>
        <w:t xml:space="preserve">. </w:t>
      </w:r>
    </w:p>
    <w:p w14:paraId="5A0783E2" w14:textId="77777777" w:rsidR="00853B3E" w:rsidRDefault="00853B3E" w:rsidP="00853B3E">
      <w:pPr>
        <w:pStyle w:val="StandardWeb"/>
      </w:pPr>
      <w:proofErr w:type="spellStart"/>
      <w:r>
        <w:t>Wiewol</w:t>
      </w:r>
      <w:proofErr w:type="spellEnd"/>
      <w:r>
        <w:t xml:space="preserve"> aber Gott </w:t>
      </w:r>
      <w:proofErr w:type="spellStart"/>
      <w:r>
        <w:t>Cyrum</w:t>
      </w:r>
      <w:proofErr w:type="spellEnd"/>
      <w:r>
        <w:t xml:space="preserve"> </w:t>
      </w:r>
      <w:proofErr w:type="spellStart"/>
      <w:r>
        <w:t>umb</w:t>
      </w:r>
      <w:proofErr w:type="spellEnd"/>
      <w:r>
        <w:t xml:space="preserve"> des willen erweckt das er die gottlosen straffet und die </w:t>
      </w:r>
      <w:proofErr w:type="spellStart"/>
      <w:r>
        <w:t>fromen</w:t>
      </w:r>
      <w:proofErr w:type="spellEnd"/>
      <w:r>
        <w:t xml:space="preserve"> beschirmet (wie Petrus und Paulus auch von weltlicher Oberkeit </w:t>
      </w:r>
      <w:proofErr w:type="spellStart"/>
      <w:r>
        <w:t>ampt</w:t>
      </w:r>
      <w:proofErr w:type="spellEnd"/>
      <w:r>
        <w:t xml:space="preserve"> schreiben) so hat er </w:t>
      </w:r>
      <w:proofErr w:type="spellStart"/>
      <w:r>
        <w:t>jn</w:t>
      </w:r>
      <w:proofErr w:type="spellEnd"/>
      <w:r>
        <w:t xml:space="preserve"> doch </w:t>
      </w:r>
      <w:proofErr w:type="spellStart"/>
      <w:r>
        <w:t>furnemlich</w:t>
      </w:r>
      <w:proofErr w:type="spellEnd"/>
      <w:r>
        <w:t xml:space="preserve"> </w:t>
      </w:r>
      <w:proofErr w:type="spellStart"/>
      <w:r>
        <w:t>darumb</w:t>
      </w:r>
      <w:proofErr w:type="spellEnd"/>
      <w:r>
        <w:t xml:space="preserve"> so hoch erhaben das er die Juden aus Babel </w:t>
      </w:r>
      <w:proofErr w:type="spellStart"/>
      <w:r>
        <w:t>erloeset</w:t>
      </w:r>
      <w:proofErr w:type="spellEnd"/>
      <w:r>
        <w:t xml:space="preserve"> und Gottes </w:t>
      </w:r>
      <w:proofErr w:type="spellStart"/>
      <w:r>
        <w:t>Maiestet</w:t>
      </w:r>
      <w:proofErr w:type="spellEnd"/>
      <w:r>
        <w:t xml:space="preserve"> durch </w:t>
      </w:r>
      <w:proofErr w:type="spellStart"/>
      <w:r>
        <w:t>jn</w:t>
      </w:r>
      <w:proofErr w:type="spellEnd"/>
      <w:r>
        <w:t xml:space="preserve"> aller </w:t>
      </w:r>
      <w:proofErr w:type="spellStart"/>
      <w:r>
        <w:t>welt</w:t>
      </w:r>
      <w:proofErr w:type="spellEnd"/>
      <w:r>
        <w:t xml:space="preserve"> </w:t>
      </w:r>
      <w:proofErr w:type="spellStart"/>
      <w:r>
        <w:t>bekand</w:t>
      </w:r>
      <w:proofErr w:type="spellEnd"/>
      <w:r>
        <w:t xml:space="preserve"> und er </w:t>
      </w:r>
      <w:proofErr w:type="spellStart"/>
      <w:r>
        <w:t>fur</w:t>
      </w:r>
      <w:proofErr w:type="spellEnd"/>
      <w:r>
        <w:t xml:space="preserve"> einen heiligen </w:t>
      </w:r>
      <w:proofErr w:type="spellStart"/>
      <w:r>
        <w:t>Koenig</w:t>
      </w:r>
      <w:proofErr w:type="spellEnd"/>
      <w:r>
        <w:t xml:space="preserve"> gehalten </w:t>
      </w:r>
      <w:proofErr w:type="spellStart"/>
      <w:r>
        <w:t>wuerde</w:t>
      </w:r>
      <w:proofErr w:type="spellEnd"/>
      <w:r>
        <w:t xml:space="preserve"> / als </w:t>
      </w:r>
      <w:proofErr w:type="spellStart"/>
      <w:r>
        <w:t>klarlich</w:t>
      </w:r>
      <w:proofErr w:type="spellEnd"/>
      <w:r>
        <w:t xml:space="preserve"> </w:t>
      </w:r>
      <w:proofErr w:type="spellStart"/>
      <w:r>
        <w:t>dise</w:t>
      </w:r>
      <w:proofErr w:type="spellEnd"/>
      <w:r>
        <w:t xml:space="preserve"> </w:t>
      </w:r>
      <w:proofErr w:type="spellStart"/>
      <w:r>
        <w:t>meinung</w:t>
      </w:r>
      <w:proofErr w:type="spellEnd"/>
      <w:r>
        <w:t xml:space="preserve"> aus folgenden </w:t>
      </w:r>
      <w:proofErr w:type="spellStart"/>
      <w:r>
        <w:t>wortten</w:t>
      </w:r>
      <w:proofErr w:type="spellEnd"/>
      <w:r>
        <w:t xml:space="preserve"> </w:t>
      </w:r>
      <w:proofErr w:type="spellStart"/>
      <w:r>
        <w:t>Jessaia</w:t>
      </w:r>
      <w:proofErr w:type="spellEnd"/>
      <w:r>
        <w:t xml:space="preserve"> scheinet: </w:t>
      </w:r>
      <w:proofErr w:type="spellStart"/>
      <w:r>
        <w:t>auffdas</w:t>
      </w:r>
      <w:proofErr w:type="spellEnd"/>
      <w:r>
        <w:t xml:space="preserve"> du erkennest das ich der Herr der Gott Israel dich </w:t>
      </w:r>
      <w:proofErr w:type="spellStart"/>
      <w:r>
        <w:t>bey</w:t>
      </w:r>
      <w:proofErr w:type="spellEnd"/>
      <w:r>
        <w:t xml:space="preserve"> deinem </w:t>
      </w:r>
      <w:proofErr w:type="spellStart"/>
      <w:r>
        <w:t>namen</w:t>
      </w:r>
      <w:proofErr w:type="spellEnd"/>
      <w:r>
        <w:t xml:space="preserve"> </w:t>
      </w:r>
      <w:proofErr w:type="spellStart"/>
      <w:r>
        <w:t>genennet</w:t>
      </w:r>
      <w:proofErr w:type="spellEnd"/>
      <w:r>
        <w:t xml:space="preserve"> habe </w:t>
      </w:r>
      <w:proofErr w:type="spellStart"/>
      <w:r>
        <w:t>umb</w:t>
      </w:r>
      <w:proofErr w:type="spellEnd"/>
      <w:r>
        <w:t xml:space="preserve"> Jacob meines </w:t>
      </w:r>
      <w:proofErr w:type="spellStart"/>
      <w:r>
        <w:t>knechtes</w:t>
      </w:r>
      <w:proofErr w:type="spellEnd"/>
      <w:r>
        <w:t xml:space="preserve"> willen und </w:t>
      </w:r>
      <w:proofErr w:type="spellStart"/>
      <w:r>
        <w:t>umb</w:t>
      </w:r>
      <w:proofErr w:type="spellEnd"/>
      <w:r>
        <w:t xml:space="preserve"> Israel meines </w:t>
      </w:r>
      <w:proofErr w:type="spellStart"/>
      <w:r>
        <w:t>außerweleten</w:t>
      </w:r>
      <w:proofErr w:type="spellEnd"/>
      <w:r>
        <w:t xml:space="preserve"> willen / </w:t>
      </w:r>
      <w:proofErr w:type="spellStart"/>
      <w:r>
        <w:t>ia</w:t>
      </w:r>
      <w:proofErr w:type="spellEnd"/>
      <w:r>
        <w:t xml:space="preserve"> ich </w:t>
      </w:r>
      <w:proofErr w:type="spellStart"/>
      <w:r>
        <w:t>rieffe</w:t>
      </w:r>
      <w:proofErr w:type="spellEnd"/>
      <w:r>
        <w:t xml:space="preserve"> dich </w:t>
      </w:r>
      <w:proofErr w:type="spellStart"/>
      <w:r>
        <w:t>bey</w:t>
      </w:r>
      <w:proofErr w:type="spellEnd"/>
      <w:r>
        <w:t xml:space="preserve"> deinem </w:t>
      </w:r>
      <w:proofErr w:type="spellStart"/>
      <w:r>
        <w:t>namen</w:t>
      </w:r>
      <w:proofErr w:type="spellEnd"/>
      <w:r>
        <w:t xml:space="preserve"> und nennet dich da du mich noch nicht </w:t>
      </w:r>
      <w:proofErr w:type="spellStart"/>
      <w:r>
        <w:t>kandtest</w:t>
      </w:r>
      <w:proofErr w:type="spellEnd"/>
      <w:r>
        <w:t xml:space="preserve"> / ich bin der </w:t>
      </w:r>
      <w:proofErr w:type="spellStart"/>
      <w:r>
        <w:t>herr</w:t>
      </w:r>
      <w:proofErr w:type="spellEnd"/>
      <w:r>
        <w:t xml:space="preserve"> und sonst keiner mehr / kein Gott ist on ich / ich habe dich </w:t>
      </w:r>
      <w:proofErr w:type="spellStart"/>
      <w:r>
        <w:t>geruestet</w:t>
      </w:r>
      <w:proofErr w:type="spellEnd"/>
      <w:r>
        <w:t xml:space="preserve"> da du mich noch nicht </w:t>
      </w:r>
      <w:proofErr w:type="spellStart"/>
      <w:r>
        <w:t>kandtest</w:t>
      </w:r>
      <w:proofErr w:type="spellEnd"/>
      <w:r>
        <w:t xml:space="preserve"> </w:t>
      </w:r>
      <w:proofErr w:type="spellStart"/>
      <w:r>
        <w:t>auffdas</w:t>
      </w:r>
      <w:proofErr w:type="spellEnd"/>
      <w:r>
        <w:t xml:space="preserve"> man </w:t>
      </w:r>
      <w:proofErr w:type="spellStart"/>
      <w:r>
        <w:t>erfare</w:t>
      </w:r>
      <w:proofErr w:type="spellEnd"/>
      <w:r>
        <w:t xml:space="preserve"> / beide von der Sonnen </w:t>
      </w:r>
      <w:proofErr w:type="spellStart"/>
      <w:r>
        <w:t>auffgang</w:t>
      </w:r>
      <w:proofErr w:type="spellEnd"/>
      <w:r>
        <w:t xml:space="preserve"> und der Sonnen </w:t>
      </w:r>
      <w:proofErr w:type="spellStart"/>
      <w:r>
        <w:t>nidergang</w:t>
      </w:r>
      <w:proofErr w:type="spellEnd"/>
      <w:r>
        <w:t xml:space="preserve"> das </w:t>
      </w:r>
      <w:proofErr w:type="spellStart"/>
      <w:r>
        <w:t>ausser</w:t>
      </w:r>
      <w:proofErr w:type="spellEnd"/>
      <w:r>
        <w:t xml:space="preserve"> mir nichts </w:t>
      </w:r>
      <w:proofErr w:type="spellStart"/>
      <w:r>
        <w:t>seie</w:t>
      </w:r>
      <w:proofErr w:type="spellEnd"/>
      <w:r>
        <w:t xml:space="preserve">. </w:t>
      </w:r>
    </w:p>
    <w:p w14:paraId="6D5B53A9" w14:textId="77777777" w:rsidR="00853B3E" w:rsidRDefault="00853B3E" w:rsidP="00853B3E">
      <w:pPr>
        <w:pStyle w:val="StandardWeb"/>
      </w:pPr>
      <w:r>
        <w:t xml:space="preserve">Sintemal nu durch </w:t>
      </w:r>
      <w:proofErr w:type="spellStart"/>
      <w:r>
        <w:t>liecht</w:t>
      </w:r>
      <w:proofErr w:type="spellEnd"/>
      <w:r>
        <w:t xml:space="preserve"> </w:t>
      </w:r>
      <w:proofErr w:type="spellStart"/>
      <w:r>
        <w:t>glueck</w:t>
      </w:r>
      <w:proofErr w:type="spellEnd"/>
      <w:r>
        <w:t xml:space="preserve"> </w:t>
      </w:r>
      <w:proofErr w:type="spellStart"/>
      <w:r>
        <w:t>zuverstehen</w:t>
      </w:r>
      <w:proofErr w:type="spellEnd"/>
      <w:r>
        <w:t xml:space="preserve"> durch </w:t>
      </w:r>
      <w:proofErr w:type="spellStart"/>
      <w:r>
        <w:t>finsternis</w:t>
      </w:r>
      <w:proofErr w:type="spellEnd"/>
      <w:r>
        <w:t xml:space="preserve"> </w:t>
      </w:r>
      <w:proofErr w:type="spellStart"/>
      <w:r>
        <w:t>unglueck</w:t>
      </w:r>
      <w:proofErr w:type="spellEnd"/>
      <w:r>
        <w:t xml:space="preserve"> in alles thun on </w:t>
      </w:r>
      <w:proofErr w:type="spellStart"/>
      <w:r>
        <w:t>jn</w:t>
      </w:r>
      <w:proofErr w:type="spellEnd"/>
      <w:r>
        <w:t xml:space="preserve"> nichts </w:t>
      </w:r>
      <w:proofErr w:type="spellStart"/>
      <w:r>
        <w:t>gescheen</w:t>
      </w:r>
      <w:proofErr w:type="spellEnd"/>
      <w:r>
        <w:t xml:space="preserve">: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(ich bin der Herr und sonst keiner mehr der ich das </w:t>
      </w:r>
      <w:proofErr w:type="spellStart"/>
      <w:r>
        <w:t>liecht</w:t>
      </w:r>
      <w:proofErr w:type="spellEnd"/>
      <w:r>
        <w:t xml:space="preserve"> mache und schaffe die </w:t>
      </w:r>
      <w:proofErr w:type="spellStart"/>
      <w:r>
        <w:t>finsternis</w:t>
      </w:r>
      <w:proofErr w:type="spellEnd"/>
      <w:r>
        <w:t xml:space="preserve"> der ich </w:t>
      </w:r>
      <w:proofErr w:type="spellStart"/>
      <w:r>
        <w:t>fride</w:t>
      </w:r>
      <w:proofErr w:type="spellEnd"/>
      <w:r>
        <w:t xml:space="preserve"> gebe und schaffe das </w:t>
      </w:r>
      <w:proofErr w:type="spellStart"/>
      <w:r>
        <w:t>ubel</w:t>
      </w:r>
      <w:proofErr w:type="spellEnd"/>
      <w:r>
        <w:t xml:space="preserve"> / ich bin der Herr der </w:t>
      </w:r>
      <w:proofErr w:type="spellStart"/>
      <w:r>
        <w:t>solchs</w:t>
      </w:r>
      <w:proofErr w:type="spellEnd"/>
      <w:r>
        <w:t xml:space="preserve"> alles thut) sein </w:t>
      </w:r>
      <w:proofErr w:type="spellStart"/>
      <w:r>
        <w:t>ampt</w:t>
      </w:r>
      <w:proofErr w:type="spellEnd"/>
      <w:r>
        <w:t xml:space="preserve"> </w:t>
      </w:r>
      <w:proofErr w:type="spellStart"/>
      <w:r>
        <w:t>selbs</w:t>
      </w:r>
      <w:proofErr w:type="spellEnd"/>
      <w:r>
        <w:t xml:space="preserve"> beschreiben und eben das </w:t>
      </w:r>
      <w:proofErr w:type="spellStart"/>
      <w:r>
        <w:t>leren</w:t>
      </w:r>
      <w:proofErr w:type="spellEnd"/>
      <w:r>
        <w:t xml:space="preserve"> / </w:t>
      </w:r>
      <w:proofErr w:type="spellStart"/>
      <w:r>
        <w:t>nemlich</w:t>
      </w:r>
      <w:proofErr w:type="spellEnd"/>
      <w:r>
        <w:t xml:space="preserve"> das alles durch </w:t>
      </w:r>
      <w:proofErr w:type="spellStart"/>
      <w:r>
        <w:t>jn</w:t>
      </w:r>
      <w:proofErr w:type="spellEnd"/>
      <w:r>
        <w:t xml:space="preserve"> geschaffen und </w:t>
      </w:r>
      <w:proofErr w:type="spellStart"/>
      <w:r>
        <w:t>regiret</w:t>
      </w:r>
      <w:proofErr w:type="spellEnd"/>
      <w:r>
        <w:t xml:space="preserve"> werde / das Gene. 1. Joan. 1. Col. 1. Heb. 1. von </w:t>
      </w:r>
      <w:proofErr w:type="spellStart"/>
      <w:r>
        <w:t>jm</w:t>
      </w:r>
      <w:proofErr w:type="spellEnd"/>
      <w:r>
        <w:t xml:space="preserve"> geschrieben. </w:t>
      </w:r>
    </w:p>
    <w:p w14:paraId="63A55D13" w14:textId="77777777" w:rsidR="00853B3E" w:rsidRDefault="00853B3E" w:rsidP="00853B3E">
      <w:pPr>
        <w:pStyle w:val="StandardWeb"/>
      </w:pPr>
      <w:proofErr w:type="spellStart"/>
      <w:r>
        <w:rPr>
          <w:rStyle w:val="Fett"/>
          <w:rFonts w:eastAsiaTheme="majorEastAsia"/>
        </w:rPr>
        <w:t>Treuffelt</w:t>
      </w:r>
      <w:proofErr w:type="spellEnd"/>
      <w:r>
        <w:rPr>
          <w:rStyle w:val="Fett"/>
          <w:rFonts w:eastAsiaTheme="majorEastAsia"/>
        </w:rPr>
        <w:t xml:space="preserve"> </w:t>
      </w:r>
      <w:proofErr w:type="spellStart"/>
      <w:r>
        <w:rPr>
          <w:rStyle w:val="Fett"/>
          <w:rFonts w:eastAsiaTheme="majorEastAsia"/>
        </w:rPr>
        <w:t>Himel</w:t>
      </w:r>
      <w:proofErr w:type="spellEnd"/>
      <w:r>
        <w:rPr>
          <w:rStyle w:val="Fett"/>
          <w:rFonts w:eastAsiaTheme="majorEastAsia"/>
        </w:rPr>
        <w:t xml:space="preserve"> von oben und die </w:t>
      </w:r>
      <w:proofErr w:type="spellStart"/>
      <w:r>
        <w:rPr>
          <w:rStyle w:val="Fett"/>
          <w:rFonts w:eastAsiaTheme="majorEastAsia"/>
        </w:rPr>
        <w:t>wolcken</w:t>
      </w:r>
      <w:proofErr w:type="spellEnd"/>
      <w:r>
        <w:rPr>
          <w:rStyle w:val="Fett"/>
          <w:rFonts w:eastAsiaTheme="majorEastAsia"/>
        </w:rPr>
        <w:t xml:space="preserve"> </w:t>
      </w:r>
      <w:proofErr w:type="spellStart"/>
      <w:r>
        <w:rPr>
          <w:rStyle w:val="Fett"/>
          <w:rFonts w:eastAsiaTheme="majorEastAsia"/>
        </w:rPr>
        <w:t>regenen</w:t>
      </w:r>
      <w:proofErr w:type="spellEnd"/>
      <w:r>
        <w:rPr>
          <w:rStyle w:val="Fett"/>
          <w:rFonts w:eastAsiaTheme="majorEastAsia"/>
        </w:rPr>
        <w:t xml:space="preserve"> die </w:t>
      </w:r>
      <w:proofErr w:type="spellStart"/>
      <w:r>
        <w:rPr>
          <w:rStyle w:val="Fett"/>
          <w:rFonts w:eastAsiaTheme="majorEastAsia"/>
        </w:rPr>
        <w:t>gerechtickeit</w:t>
      </w:r>
      <w:proofErr w:type="spellEnd"/>
      <w:r>
        <w:rPr>
          <w:rStyle w:val="Fett"/>
          <w:rFonts w:eastAsiaTheme="majorEastAsia"/>
        </w:rPr>
        <w:t xml:space="preserve"> / die Erde thue sich </w:t>
      </w:r>
      <w:proofErr w:type="spellStart"/>
      <w:r>
        <w:rPr>
          <w:rStyle w:val="Fett"/>
          <w:rFonts w:eastAsiaTheme="majorEastAsia"/>
        </w:rPr>
        <w:t>auff</w:t>
      </w:r>
      <w:proofErr w:type="spellEnd"/>
      <w:r>
        <w:rPr>
          <w:rStyle w:val="Fett"/>
          <w:rFonts w:eastAsiaTheme="majorEastAsia"/>
        </w:rPr>
        <w:t xml:space="preserve"> und bringe heil und </w:t>
      </w:r>
      <w:proofErr w:type="spellStart"/>
      <w:r>
        <w:rPr>
          <w:rStyle w:val="Fett"/>
          <w:rFonts w:eastAsiaTheme="majorEastAsia"/>
        </w:rPr>
        <w:t>gerechtickeit</w:t>
      </w:r>
      <w:proofErr w:type="spellEnd"/>
      <w:r>
        <w:rPr>
          <w:rStyle w:val="Fett"/>
          <w:rFonts w:eastAsiaTheme="majorEastAsia"/>
        </w:rPr>
        <w:t xml:space="preserve"> wachse mit zu: ich der Herr schaffe es.</w:t>
      </w:r>
      <w:r>
        <w:t xml:space="preserve"> </w:t>
      </w:r>
    </w:p>
    <w:p w14:paraId="59F08448" w14:textId="77777777" w:rsidR="00853B3E" w:rsidRDefault="00853B3E" w:rsidP="00853B3E">
      <w:pPr>
        <w:pStyle w:val="StandardWeb"/>
      </w:pPr>
      <w:r>
        <w:t xml:space="preserve">Aus </w:t>
      </w:r>
      <w:proofErr w:type="spellStart"/>
      <w:r>
        <w:t>disem</w:t>
      </w:r>
      <w:proofErr w:type="spellEnd"/>
      <w:r>
        <w:t xml:space="preserve"> andern teil last uns lernen. </w:t>
      </w:r>
    </w:p>
    <w:p w14:paraId="7B0FAAF3" w14:textId="77777777" w:rsidR="00853B3E" w:rsidRDefault="00853B3E" w:rsidP="00853B3E">
      <w:pPr>
        <w:pStyle w:val="berschrift3"/>
      </w:pPr>
      <w:r>
        <w:t xml:space="preserve">Wie die Juden </w:t>
      </w:r>
      <w:proofErr w:type="spellStart"/>
      <w:r>
        <w:t>Cyri</w:t>
      </w:r>
      <w:proofErr w:type="spellEnd"/>
      <w:r>
        <w:t xml:space="preserve"> und CHRISTI </w:t>
      </w:r>
      <w:proofErr w:type="spellStart"/>
      <w:r>
        <w:t>zukunfft</w:t>
      </w:r>
      <w:proofErr w:type="spellEnd"/>
      <w:r>
        <w:t xml:space="preserve"> </w:t>
      </w:r>
      <w:proofErr w:type="spellStart"/>
      <w:r>
        <w:t>begeren</w:t>
      </w:r>
      <w:proofErr w:type="spellEnd"/>
      <w:r>
        <w:t>.</w:t>
      </w:r>
    </w:p>
    <w:p w14:paraId="231E2297" w14:textId="77777777" w:rsidR="00853B3E" w:rsidRDefault="00853B3E" w:rsidP="00853B3E">
      <w:pPr>
        <w:pStyle w:val="StandardWeb"/>
      </w:pPr>
      <w:r>
        <w:t xml:space="preserve">Durch </w:t>
      </w:r>
      <w:proofErr w:type="spellStart"/>
      <w:r>
        <w:t>gerechtickeit</w:t>
      </w:r>
      <w:proofErr w:type="spellEnd"/>
      <w:r>
        <w:t xml:space="preserve"> vom </w:t>
      </w:r>
      <w:proofErr w:type="spellStart"/>
      <w:r>
        <w:t>Himel</w:t>
      </w:r>
      <w:proofErr w:type="spellEnd"/>
      <w:r>
        <w:t xml:space="preserve"> verstehe den Gott CHRISTUM: durch Heil </w:t>
      </w:r>
      <w:proofErr w:type="spellStart"/>
      <w:r>
        <w:t>auff</w:t>
      </w:r>
      <w:proofErr w:type="spellEnd"/>
      <w:r>
        <w:t xml:space="preserve"> Erden den </w:t>
      </w:r>
      <w:proofErr w:type="spellStart"/>
      <w:r>
        <w:t>menschen</w:t>
      </w:r>
      <w:proofErr w:type="spellEnd"/>
      <w:r>
        <w:t xml:space="preserve"> CHRISTUM: durch </w:t>
      </w:r>
      <w:proofErr w:type="spellStart"/>
      <w:r>
        <w:t>treuffeln</w:t>
      </w:r>
      <w:proofErr w:type="spellEnd"/>
      <w:r>
        <w:t xml:space="preserve"> </w:t>
      </w:r>
      <w:proofErr w:type="spellStart"/>
      <w:r>
        <w:t>Wolcken</w:t>
      </w:r>
      <w:proofErr w:type="spellEnd"/>
      <w:r>
        <w:t xml:space="preserve"> regen das </w:t>
      </w:r>
      <w:proofErr w:type="spellStart"/>
      <w:r>
        <w:t>Evangelischepredigampt</w:t>
      </w:r>
      <w:proofErr w:type="spellEnd"/>
      <w:r>
        <w:t xml:space="preserve"> CHRISTI. Wie nu mit </w:t>
      </w:r>
      <w:proofErr w:type="spellStart"/>
      <w:r>
        <w:t>disen</w:t>
      </w:r>
      <w:proofErr w:type="spellEnd"/>
      <w:r>
        <w:t xml:space="preserve"> </w:t>
      </w:r>
      <w:proofErr w:type="spellStart"/>
      <w:r>
        <w:t>wortten</w:t>
      </w:r>
      <w:proofErr w:type="spellEnd"/>
      <w:r>
        <w:t xml:space="preserve"> (</w:t>
      </w:r>
      <w:proofErr w:type="spellStart"/>
      <w:r>
        <w:t>treuffelt</w:t>
      </w:r>
      <w:proofErr w:type="spellEnd"/>
      <w:r>
        <w:t xml:space="preserve"> </w:t>
      </w:r>
      <w:proofErr w:type="spellStart"/>
      <w:r>
        <w:t>jr</w:t>
      </w:r>
      <w:proofErr w:type="spellEnd"/>
      <w:r>
        <w:t xml:space="preserve"> </w:t>
      </w:r>
      <w:proofErr w:type="spellStart"/>
      <w:r>
        <w:t>Himel</w:t>
      </w:r>
      <w:proofErr w:type="spellEnd"/>
      <w:r>
        <w:t xml:space="preserve"> von oben und die </w:t>
      </w:r>
      <w:proofErr w:type="spellStart"/>
      <w:r>
        <w:t>wolcken</w:t>
      </w:r>
      <w:proofErr w:type="spellEnd"/>
      <w:r>
        <w:t xml:space="preserve"> </w:t>
      </w:r>
      <w:proofErr w:type="spellStart"/>
      <w:r>
        <w:t>regenen</w:t>
      </w:r>
      <w:proofErr w:type="spellEnd"/>
      <w:r>
        <w:t xml:space="preserve"> die </w:t>
      </w:r>
      <w:proofErr w:type="spellStart"/>
      <w:r>
        <w:t>gerechtickeit</w:t>
      </w:r>
      <w:proofErr w:type="spellEnd"/>
      <w:r>
        <w:t xml:space="preserve"> / die Erde thue sich </w:t>
      </w:r>
      <w:proofErr w:type="spellStart"/>
      <w:r>
        <w:t>auff</w:t>
      </w:r>
      <w:proofErr w:type="spellEnd"/>
      <w:r>
        <w:t xml:space="preserve"> und bringe heil und </w:t>
      </w:r>
      <w:proofErr w:type="spellStart"/>
      <w:r>
        <w:t>gerechtickeit</w:t>
      </w:r>
      <w:proofErr w:type="spellEnd"/>
      <w:r>
        <w:t xml:space="preserve"> wachse mit zu) die </w:t>
      </w:r>
      <w:proofErr w:type="spellStart"/>
      <w:r>
        <w:t>Gottfurchtigen</w:t>
      </w:r>
      <w:proofErr w:type="spellEnd"/>
      <w:r>
        <w:t xml:space="preserve"> Juden CHRISTI </w:t>
      </w:r>
      <w:proofErr w:type="spellStart"/>
      <w:r>
        <w:t>zukunfft</w:t>
      </w:r>
      <w:proofErr w:type="spellEnd"/>
      <w:r>
        <w:t xml:space="preserve"> vom </w:t>
      </w:r>
      <w:proofErr w:type="spellStart"/>
      <w:r>
        <w:t>Himel</w:t>
      </w:r>
      <w:proofErr w:type="spellEnd"/>
      <w:r>
        <w:t xml:space="preserve"> </w:t>
      </w:r>
      <w:proofErr w:type="spellStart"/>
      <w:r>
        <w:t>begeren</w:t>
      </w:r>
      <w:proofErr w:type="spellEnd"/>
      <w:r>
        <w:t xml:space="preserve"> </w:t>
      </w:r>
      <w:proofErr w:type="spellStart"/>
      <w:r>
        <w:t>auffdas</w:t>
      </w:r>
      <w:proofErr w:type="spellEnd"/>
      <w:r>
        <w:t xml:space="preserve"> er nach </w:t>
      </w:r>
      <w:proofErr w:type="spellStart"/>
      <w:r>
        <w:t>Gottlichen</w:t>
      </w:r>
      <w:proofErr w:type="spellEnd"/>
      <w:r>
        <w:t xml:space="preserve"> </w:t>
      </w:r>
      <w:proofErr w:type="spellStart"/>
      <w:r>
        <w:t>verheissungen</w:t>
      </w:r>
      <w:proofErr w:type="spellEnd"/>
      <w:r>
        <w:t xml:space="preserve"> mit seinem Evangelio alle </w:t>
      </w:r>
      <w:proofErr w:type="spellStart"/>
      <w:r>
        <w:t>glewbigen</w:t>
      </w:r>
      <w:proofErr w:type="spellEnd"/>
      <w:r>
        <w:t xml:space="preserve"> gerecht </w:t>
      </w:r>
      <w:proofErr w:type="spellStart"/>
      <w:r>
        <w:t>fur</w:t>
      </w:r>
      <w:proofErr w:type="spellEnd"/>
      <w:r>
        <w:t xml:space="preserve"> Gott und seligmache / </w:t>
      </w:r>
      <w:proofErr w:type="spellStart"/>
      <w:r>
        <w:t>nemlich</w:t>
      </w:r>
      <w:proofErr w:type="spellEnd"/>
      <w:r>
        <w:t xml:space="preserve"> vom fluche des Gesetz </w:t>
      </w:r>
      <w:proofErr w:type="spellStart"/>
      <w:r>
        <w:t>erloese</w:t>
      </w:r>
      <w:proofErr w:type="spellEnd"/>
      <w:r>
        <w:t xml:space="preserve"> und alles </w:t>
      </w:r>
      <w:proofErr w:type="spellStart"/>
      <w:r>
        <w:t>verheissen</w:t>
      </w:r>
      <w:proofErr w:type="spellEnd"/>
      <w:r>
        <w:t xml:space="preserve"> </w:t>
      </w:r>
      <w:proofErr w:type="spellStart"/>
      <w:r>
        <w:t>gutt</w:t>
      </w:r>
      <w:proofErr w:type="spellEnd"/>
      <w:r>
        <w:t xml:space="preserve"> in CHRISTO erwerbe und gebe. Also saget </w:t>
      </w:r>
      <w:proofErr w:type="spellStart"/>
      <w:r>
        <w:t>jn</w:t>
      </w:r>
      <w:proofErr w:type="spellEnd"/>
      <w:r>
        <w:t xml:space="preserve"> CHRISTUS zu mit </w:t>
      </w:r>
      <w:proofErr w:type="spellStart"/>
      <w:r>
        <w:t>disen</w:t>
      </w:r>
      <w:proofErr w:type="spellEnd"/>
      <w:r>
        <w:t xml:space="preserve"> worten (ich der Herr schaffe es) da er </w:t>
      </w:r>
      <w:proofErr w:type="spellStart"/>
      <w:r>
        <w:t>konen</w:t>
      </w:r>
      <w:proofErr w:type="spellEnd"/>
      <w:r>
        <w:t xml:space="preserve"> und </w:t>
      </w:r>
      <w:proofErr w:type="spellStart"/>
      <w:r>
        <w:t>solchs</w:t>
      </w:r>
      <w:proofErr w:type="spellEnd"/>
      <w:r>
        <w:t xml:space="preserve"> alles nach </w:t>
      </w:r>
      <w:proofErr w:type="spellStart"/>
      <w:r>
        <w:t>jrem</w:t>
      </w:r>
      <w:proofErr w:type="spellEnd"/>
      <w:r>
        <w:t xml:space="preserve"> </w:t>
      </w:r>
      <w:proofErr w:type="spellStart"/>
      <w:r>
        <w:t>wundsch</w:t>
      </w:r>
      <w:proofErr w:type="spellEnd"/>
      <w:r>
        <w:t xml:space="preserve"> </w:t>
      </w:r>
      <w:proofErr w:type="spellStart"/>
      <w:r>
        <w:t>außrichten</w:t>
      </w:r>
      <w:proofErr w:type="spellEnd"/>
      <w:r>
        <w:t xml:space="preserve"> wolle. Wer es so verstehet / als </w:t>
      </w:r>
      <w:proofErr w:type="spellStart"/>
      <w:r>
        <w:t>wundschen</w:t>
      </w:r>
      <w:proofErr w:type="spellEnd"/>
      <w:r>
        <w:t xml:space="preserve"> die Juden das Gott bald </w:t>
      </w:r>
      <w:proofErr w:type="spellStart"/>
      <w:r>
        <w:t>erfuellen</w:t>
      </w:r>
      <w:proofErr w:type="spellEnd"/>
      <w:r>
        <w:t xml:space="preserve"> wolle das er von </w:t>
      </w:r>
      <w:proofErr w:type="spellStart"/>
      <w:r>
        <w:t>Cyro</w:t>
      </w:r>
      <w:proofErr w:type="spellEnd"/>
      <w:r>
        <w:t xml:space="preserve"> weissaget / der mag es thun / ich </w:t>
      </w:r>
      <w:proofErr w:type="spellStart"/>
      <w:r>
        <w:t>halts</w:t>
      </w:r>
      <w:proofErr w:type="spellEnd"/>
      <w:r>
        <w:t xml:space="preserve"> mit dem </w:t>
      </w:r>
      <w:proofErr w:type="spellStart"/>
      <w:r>
        <w:t>roraate</w:t>
      </w:r>
      <w:proofErr w:type="spellEnd"/>
      <w:r>
        <w:t xml:space="preserve"> </w:t>
      </w:r>
      <w:proofErr w:type="spellStart"/>
      <w:r>
        <w:t>celi</w:t>
      </w:r>
      <w:proofErr w:type="spellEnd"/>
      <w:r>
        <w:t xml:space="preserve">. </w:t>
      </w:r>
    </w:p>
    <w:p w14:paraId="5621CD80" w14:textId="77777777" w:rsidR="00853B3E" w:rsidRDefault="00853B3E" w:rsidP="00853B3E">
      <w:pPr>
        <w:pStyle w:val="StandardWeb"/>
      </w:pPr>
      <w:r>
        <w:rPr>
          <w:rStyle w:val="Fett"/>
          <w:rFonts w:eastAsiaTheme="majorEastAsia"/>
        </w:rPr>
        <w:t xml:space="preserve">Wehe dem der mit seinem </w:t>
      </w:r>
      <w:proofErr w:type="spellStart"/>
      <w:r>
        <w:rPr>
          <w:rStyle w:val="Fett"/>
          <w:rFonts w:eastAsiaTheme="majorEastAsia"/>
        </w:rPr>
        <w:t>Schepffer</w:t>
      </w:r>
      <w:proofErr w:type="spellEnd"/>
      <w:r>
        <w:rPr>
          <w:rStyle w:val="Fett"/>
          <w:rFonts w:eastAsiaTheme="majorEastAsia"/>
        </w:rPr>
        <w:t xml:space="preserve"> </w:t>
      </w:r>
      <w:proofErr w:type="spellStart"/>
      <w:r>
        <w:rPr>
          <w:rStyle w:val="Fett"/>
          <w:rFonts w:eastAsiaTheme="majorEastAsia"/>
        </w:rPr>
        <w:t>haddert</w:t>
      </w:r>
      <w:proofErr w:type="spellEnd"/>
      <w:r>
        <w:rPr>
          <w:rStyle w:val="Fett"/>
          <w:rFonts w:eastAsiaTheme="majorEastAsia"/>
        </w:rPr>
        <w:t xml:space="preserve"> / </w:t>
      </w:r>
      <w:proofErr w:type="spellStart"/>
      <w:r>
        <w:rPr>
          <w:rStyle w:val="Fett"/>
          <w:rFonts w:eastAsiaTheme="majorEastAsia"/>
        </w:rPr>
        <w:t>nemlich</w:t>
      </w:r>
      <w:proofErr w:type="spellEnd"/>
      <w:r>
        <w:rPr>
          <w:rStyle w:val="Fett"/>
          <w:rFonts w:eastAsiaTheme="majorEastAsia"/>
        </w:rPr>
        <w:t xml:space="preserve"> die </w:t>
      </w:r>
      <w:proofErr w:type="spellStart"/>
      <w:r>
        <w:rPr>
          <w:rStyle w:val="Fett"/>
          <w:rFonts w:eastAsiaTheme="majorEastAsia"/>
        </w:rPr>
        <w:t>scherbe</w:t>
      </w:r>
      <w:proofErr w:type="spellEnd"/>
      <w:r>
        <w:rPr>
          <w:rStyle w:val="Fett"/>
          <w:rFonts w:eastAsiaTheme="majorEastAsia"/>
        </w:rPr>
        <w:t xml:space="preserve"> mit dem </w:t>
      </w:r>
      <w:proofErr w:type="spellStart"/>
      <w:r>
        <w:rPr>
          <w:rStyle w:val="Fett"/>
          <w:rFonts w:eastAsiaTheme="majorEastAsia"/>
        </w:rPr>
        <w:t>topffer</w:t>
      </w:r>
      <w:proofErr w:type="spellEnd"/>
      <w:r>
        <w:rPr>
          <w:rStyle w:val="Fett"/>
          <w:rFonts w:eastAsiaTheme="majorEastAsia"/>
        </w:rPr>
        <w:t xml:space="preserve"> des </w:t>
      </w:r>
      <w:proofErr w:type="spellStart"/>
      <w:r>
        <w:rPr>
          <w:rStyle w:val="Fett"/>
          <w:rFonts w:eastAsiaTheme="majorEastAsia"/>
        </w:rPr>
        <w:t>thons</w:t>
      </w:r>
      <w:proofErr w:type="spellEnd"/>
      <w:r>
        <w:rPr>
          <w:rStyle w:val="Fett"/>
          <w:rFonts w:eastAsiaTheme="majorEastAsia"/>
        </w:rPr>
        <w:t xml:space="preserve">: spricht auch der </w:t>
      </w:r>
      <w:proofErr w:type="spellStart"/>
      <w:r>
        <w:rPr>
          <w:rStyle w:val="Fett"/>
          <w:rFonts w:eastAsiaTheme="majorEastAsia"/>
        </w:rPr>
        <w:t>thon</w:t>
      </w:r>
      <w:proofErr w:type="spellEnd"/>
      <w:r>
        <w:rPr>
          <w:rStyle w:val="Fett"/>
          <w:rFonts w:eastAsiaTheme="majorEastAsia"/>
        </w:rPr>
        <w:t xml:space="preserve"> zu seinem </w:t>
      </w:r>
      <w:proofErr w:type="spellStart"/>
      <w:r>
        <w:rPr>
          <w:rStyle w:val="Fett"/>
          <w:rFonts w:eastAsiaTheme="majorEastAsia"/>
        </w:rPr>
        <w:t>topffer</w:t>
      </w:r>
      <w:proofErr w:type="spellEnd"/>
      <w:r>
        <w:rPr>
          <w:rStyle w:val="Fett"/>
          <w:rFonts w:eastAsiaTheme="majorEastAsia"/>
        </w:rPr>
        <w:t xml:space="preserve"> / was </w:t>
      </w:r>
      <w:proofErr w:type="spellStart"/>
      <w:r>
        <w:rPr>
          <w:rStyle w:val="Fett"/>
          <w:rFonts w:eastAsiaTheme="majorEastAsia"/>
        </w:rPr>
        <w:t>machstu</w:t>
      </w:r>
      <w:proofErr w:type="spellEnd"/>
      <w:r>
        <w:rPr>
          <w:rStyle w:val="Fett"/>
          <w:rFonts w:eastAsiaTheme="majorEastAsia"/>
        </w:rPr>
        <w:t xml:space="preserve">? du beweisest deine </w:t>
      </w:r>
      <w:proofErr w:type="spellStart"/>
      <w:r>
        <w:rPr>
          <w:rStyle w:val="Fett"/>
          <w:rFonts w:eastAsiaTheme="majorEastAsia"/>
        </w:rPr>
        <w:t>hende</w:t>
      </w:r>
      <w:proofErr w:type="spellEnd"/>
      <w:r>
        <w:rPr>
          <w:rStyle w:val="Fett"/>
          <w:rFonts w:eastAsiaTheme="majorEastAsia"/>
        </w:rPr>
        <w:t xml:space="preserve"> nicht an deinem </w:t>
      </w:r>
      <w:proofErr w:type="spellStart"/>
      <w:r>
        <w:rPr>
          <w:rStyle w:val="Fett"/>
          <w:rFonts w:eastAsiaTheme="majorEastAsia"/>
        </w:rPr>
        <w:t>wercke</w:t>
      </w:r>
      <w:proofErr w:type="spellEnd"/>
      <w:r>
        <w:rPr>
          <w:rStyle w:val="Fett"/>
          <w:rFonts w:eastAsiaTheme="majorEastAsia"/>
        </w:rPr>
        <w:t xml:space="preserve">. Wehe dem der zum </w:t>
      </w:r>
      <w:proofErr w:type="spellStart"/>
      <w:r>
        <w:rPr>
          <w:rStyle w:val="Fett"/>
          <w:rFonts w:eastAsiaTheme="majorEastAsia"/>
        </w:rPr>
        <w:t>vatter</w:t>
      </w:r>
      <w:proofErr w:type="spellEnd"/>
      <w:r>
        <w:rPr>
          <w:rStyle w:val="Fett"/>
          <w:rFonts w:eastAsiaTheme="majorEastAsia"/>
        </w:rPr>
        <w:t xml:space="preserve"> saget / </w:t>
      </w:r>
      <w:proofErr w:type="spellStart"/>
      <w:r>
        <w:rPr>
          <w:rStyle w:val="Fett"/>
          <w:rFonts w:eastAsiaTheme="majorEastAsia"/>
        </w:rPr>
        <w:t>warumb</w:t>
      </w:r>
      <w:proofErr w:type="spellEnd"/>
      <w:r>
        <w:rPr>
          <w:rStyle w:val="Fett"/>
          <w:rFonts w:eastAsiaTheme="majorEastAsia"/>
        </w:rPr>
        <w:t xml:space="preserve"> </w:t>
      </w:r>
      <w:proofErr w:type="spellStart"/>
      <w:r>
        <w:rPr>
          <w:rStyle w:val="Fett"/>
          <w:rFonts w:eastAsiaTheme="majorEastAsia"/>
        </w:rPr>
        <w:t>hastu</w:t>
      </w:r>
      <w:proofErr w:type="spellEnd"/>
      <w:r>
        <w:rPr>
          <w:rStyle w:val="Fett"/>
          <w:rFonts w:eastAsiaTheme="majorEastAsia"/>
        </w:rPr>
        <w:t xml:space="preserve"> mich gezeuget / und zum Weibe / </w:t>
      </w:r>
      <w:proofErr w:type="spellStart"/>
      <w:r>
        <w:rPr>
          <w:rStyle w:val="Fett"/>
          <w:rFonts w:eastAsiaTheme="majorEastAsia"/>
        </w:rPr>
        <w:t>warumb</w:t>
      </w:r>
      <w:proofErr w:type="spellEnd"/>
      <w:r>
        <w:rPr>
          <w:rStyle w:val="Fett"/>
          <w:rFonts w:eastAsiaTheme="majorEastAsia"/>
        </w:rPr>
        <w:t xml:space="preserve"> </w:t>
      </w:r>
      <w:proofErr w:type="spellStart"/>
      <w:r>
        <w:rPr>
          <w:rStyle w:val="Fett"/>
          <w:rFonts w:eastAsiaTheme="majorEastAsia"/>
        </w:rPr>
        <w:t>gebierestu</w:t>
      </w:r>
      <w:proofErr w:type="spellEnd"/>
      <w:r>
        <w:rPr>
          <w:rStyle w:val="Fett"/>
          <w:rFonts w:eastAsiaTheme="majorEastAsia"/>
        </w:rPr>
        <w:t>?</w:t>
      </w:r>
      <w:r>
        <w:t xml:space="preserve"> </w:t>
      </w:r>
    </w:p>
    <w:p w14:paraId="69D58EC0" w14:textId="77777777" w:rsidR="00853B3E" w:rsidRDefault="00853B3E" w:rsidP="00853B3E">
      <w:pPr>
        <w:pStyle w:val="StandardWeb"/>
      </w:pPr>
      <w:r>
        <w:t xml:space="preserve">Aus </w:t>
      </w:r>
      <w:proofErr w:type="spellStart"/>
      <w:r>
        <w:t>disem</w:t>
      </w:r>
      <w:proofErr w:type="spellEnd"/>
      <w:r>
        <w:t xml:space="preserve"> dritten teil last uns lernen. </w:t>
      </w:r>
    </w:p>
    <w:p w14:paraId="40D24121" w14:textId="77777777" w:rsidR="00853B3E" w:rsidRDefault="00853B3E" w:rsidP="00853B3E">
      <w:pPr>
        <w:pStyle w:val="berschrift3"/>
      </w:pPr>
      <w:r>
        <w:t xml:space="preserve">Wie er die Widerchristen schilt und </w:t>
      </w:r>
      <w:proofErr w:type="spellStart"/>
      <w:r>
        <w:t>verdampt</w:t>
      </w:r>
      <w:proofErr w:type="spellEnd"/>
      <w:r>
        <w:t>.</w:t>
      </w:r>
    </w:p>
    <w:p w14:paraId="5D195F9C" w14:textId="77777777" w:rsidR="00853B3E" w:rsidRDefault="00853B3E" w:rsidP="00853B3E">
      <w:pPr>
        <w:pStyle w:val="StandardWeb"/>
      </w:pPr>
      <w:r>
        <w:t xml:space="preserve">Durch schereben </w:t>
      </w:r>
      <w:proofErr w:type="spellStart"/>
      <w:r>
        <w:t>thon</w:t>
      </w:r>
      <w:proofErr w:type="spellEnd"/>
      <w:r>
        <w:t xml:space="preserve"> werke zeuge </w:t>
      </w:r>
      <w:proofErr w:type="spellStart"/>
      <w:r>
        <w:t>geburt</w:t>
      </w:r>
      <w:proofErr w:type="spellEnd"/>
      <w:r>
        <w:t xml:space="preserve"> verstehe alle </w:t>
      </w:r>
      <w:proofErr w:type="spellStart"/>
      <w:r>
        <w:t>menschen</w:t>
      </w:r>
      <w:proofErr w:type="spellEnd"/>
      <w:r>
        <w:t xml:space="preserve"> aus </w:t>
      </w:r>
      <w:proofErr w:type="spellStart"/>
      <w:r>
        <w:t>thon</w:t>
      </w:r>
      <w:proofErr w:type="spellEnd"/>
      <w:r>
        <w:t xml:space="preserve"> gemacht Ge. 2. </w:t>
      </w:r>
      <w:proofErr w:type="spellStart"/>
      <w:r>
        <w:t>sampt</w:t>
      </w:r>
      <w:proofErr w:type="spellEnd"/>
      <w:r>
        <w:t xml:space="preserve"> </w:t>
      </w:r>
      <w:proofErr w:type="spellStart"/>
      <w:r>
        <w:t>jren</w:t>
      </w:r>
      <w:proofErr w:type="spellEnd"/>
      <w:r>
        <w:t xml:space="preserve"> </w:t>
      </w:r>
      <w:proofErr w:type="spellStart"/>
      <w:r>
        <w:t>tichten</w:t>
      </w:r>
      <w:proofErr w:type="spellEnd"/>
      <w:r>
        <w:t xml:space="preserve"> und thun. Durch </w:t>
      </w:r>
      <w:proofErr w:type="spellStart"/>
      <w:r>
        <w:t>schepffer</w:t>
      </w:r>
      <w:proofErr w:type="spellEnd"/>
      <w:r>
        <w:t xml:space="preserve"> </w:t>
      </w:r>
      <w:proofErr w:type="spellStart"/>
      <w:r>
        <w:t>toepffer</w:t>
      </w:r>
      <w:proofErr w:type="spellEnd"/>
      <w:r>
        <w:t xml:space="preserve"> </w:t>
      </w:r>
      <w:proofErr w:type="spellStart"/>
      <w:r>
        <w:t>vatter</w:t>
      </w:r>
      <w:proofErr w:type="spellEnd"/>
      <w:r>
        <w:t xml:space="preserve"> verstehe Gott so den Menschen zu seinem bilde geschaffen. </w:t>
      </w:r>
      <w:proofErr w:type="spellStart"/>
      <w:r>
        <w:t>Haddern</w:t>
      </w:r>
      <w:proofErr w:type="spellEnd"/>
      <w:r>
        <w:t xml:space="preserve"> und sprechen was </w:t>
      </w:r>
      <w:proofErr w:type="spellStart"/>
      <w:r>
        <w:t>machstu</w:t>
      </w:r>
      <w:proofErr w:type="spellEnd"/>
      <w:r>
        <w:t xml:space="preserve">? du beweisest dein </w:t>
      </w:r>
      <w:proofErr w:type="spellStart"/>
      <w:r>
        <w:t>hand</w:t>
      </w:r>
      <w:proofErr w:type="spellEnd"/>
      <w:r>
        <w:t xml:space="preserve"> nicht an deinem </w:t>
      </w:r>
      <w:proofErr w:type="spellStart"/>
      <w:r>
        <w:t>wercke</w:t>
      </w:r>
      <w:proofErr w:type="spellEnd"/>
      <w:r>
        <w:t xml:space="preserve"> </w:t>
      </w:r>
      <w:proofErr w:type="spellStart"/>
      <w:r>
        <w:t>warumb</w:t>
      </w:r>
      <w:proofErr w:type="spellEnd"/>
      <w:r>
        <w:t xml:space="preserve"> </w:t>
      </w:r>
      <w:proofErr w:type="spellStart"/>
      <w:r>
        <w:t>hastu</w:t>
      </w:r>
      <w:proofErr w:type="spellEnd"/>
      <w:r>
        <w:t xml:space="preserve"> mich zeugen und </w:t>
      </w:r>
      <w:proofErr w:type="spellStart"/>
      <w:r>
        <w:t>geborn</w:t>
      </w:r>
      <w:proofErr w:type="spellEnd"/>
      <w:r>
        <w:t xml:space="preserve"> werden lassen? </w:t>
      </w:r>
      <w:proofErr w:type="spellStart"/>
      <w:r>
        <w:t>heist</w:t>
      </w:r>
      <w:proofErr w:type="spellEnd"/>
      <w:r>
        <w:t xml:space="preserve"> in der </w:t>
      </w:r>
      <w:proofErr w:type="spellStart"/>
      <w:r>
        <w:t>anfechtung</w:t>
      </w:r>
      <w:proofErr w:type="spellEnd"/>
      <w:r>
        <w:t xml:space="preserve"> Gottes </w:t>
      </w:r>
      <w:proofErr w:type="spellStart"/>
      <w:r>
        <w:t>drewwortte</w:t>
      </w:r>
      <w:proofErr w:type="spellEnd"/>
      <w:r>
        <w:t xml:space="preserve"> </w:t>
      </w:r>
      <w:proofErr w:type="spellStart"/>
      <w:r>
        <w:t>lestern</w:t>
      </w:r>
      <w:proofErr w:type="spellEnd"/>
      <w:r>
        <w:t xml:space="preserve"> und seine </w:t>
      </w:r>
      <w:proofErr w:type="spellStart"/>
      <w:r>
        <w:t>verheissunge</w:t>
      </w:r>
      <w:proofErr w:type="spellEnd"/>
      <w:r>
        <w:t xml:space="preserve"> </w:t>
      </w:r>
      <w:proofErr w:type="spellStart"/>
      <w:r>
        <w:t>luegen</w:t>
      </w:r>
      <w:proofErr w:type="spellEnd"/>
      <w:r>
        <w:t xml:space="preserve"> straffen und </w:t>
      </w:r>
      <w:proofErr w:type="spellStart"/>
      <w:r>
        <w:t>wuendschen</w:t>
      </w:r>
      <w:proofErr w:type="spellEnd"/>
      <w:r>
        <w:t xml:space="preserve"> das man Gottes </w:t>
      </w:r>
      <w:proofErr w:type="spellStart"/>
      <w:r>
        <w:t>Wortt</w:t>
      </w:r>
      <w:proofErr w:type="spellEnd"/>
      <w:r>
        <w:t xml:space="preserve"> nie gesehen </w:t>
      </w:r>
      <w:proofErr w:type="spellStart"/>
      <w:r>
        <w:t>hette</w:t>
      </w:r>
      <w:proofErr w:type="spellEnd"/>
      <w:r>
        <w:t xml:space="preserve"> </w:t>
      </w:r>
      <w:proofErr w:type="spellStart"/>
      <w:r>
        <w:t>ia</w:t>
      </w:r>
      <w:proofErr w:type="spellEnd"/>
      <w:r>
        <w:t xml:space="preserve"> nicht </w:t>
      </w:r>
      <w:proofErr w:type="spellStart"/>
      <w:r>
        <w:t>geborn</w:t>
      </w:r>
      <w:proofErr w:type="spellEnd"/>
      <w:r>
        <w:t xml:space="preserve"> </w:t>
      </w:r>
      <w:proofErr w:type="spellStart"/>
      <w:r>
        <w:t>were</w:t>
      </w:r>
      <w:proofErr w:type="spellEnd"/>
      <w:r>
        <w:t xml:space="preserve"> / dieweil es Gott den feinden CHRISTI so </w:t>
      </w:r>
      <w:proofErr w:type="spellStart"/>
      <w:r>
        <w:t>wol</w:t>
      </w:r>
      <w:proofErr w:type="spellEnd"/>
      <w:r>
        <w:t xml:space="preserve"> und den freunden CHRISTI so </w:t>
      </w:r>
      <w:proofErr w:type="spellStart"/>
      <w:r>
        <w:t>ubel</w:t>
      </w:r>
      <w:proofErr w:type="spellEnd"/>
      <w:r>
        <w:t xml:space="preserve"> gehen lest: als die Juden zur zeit des </w:t>
      </w:r>
      <w:proofErr w:type="spellStart"/>
      <w:r>
        <w:t>Babilonischen</w:t>
      </w:r>
      <w:proofErr w:type="spellEnd"/>
      <w:r>
        <w:t xml:space="preserve"> </w:t>
      </w:r>
      <w:proofErr w:type="spellStart"/>
      <w:r>
        <w:t>gefengnis</w:t>
      </w:r>
      <w:proofErr w:type="spellEnd"/>
      <w:r>
        <w:t xml:space="preserve"> so </w:t>
      </w:r>
      <w:proofErr w:type="spellStart"/>
      <w:r>
        <w:t>murreten</w:t>
      </w:r>
      <w:proofErr w:type="spellEnd"/>
      <w:r>
        <w:t xml:space="preserve"> und dem geist </w:t>
      </w:r>
      <w:proofErr w:type="spellStart"/>
      <w:r>
        <w:t>ursache</w:t>
      </w:r>
      <w:proofErr w:type="spellEnd"/>
      <w:r>
        <w:t xml:space="preserve"> gaben </w:t>
      </w:r>
      <w:proofErr w:type="spellStart"/>
      <w:r>
        <w:t>dis</w:t>
      </w:r>
      <w:proofErr w:type="spellEnd"/>
      <w:r>
        <w:t xml:space="preserve"> wehe </w:t>
      </w:r>
      <w:proofErr w:type="spellStart"/>
      <w:r>
        <w:t>zupredigen</w:t>
      </w:r>
      <w:proofErr w:type="spellEnd"/>
      <w:r>
        <w:t xml:space="preserve">. Durch wehe verstehe das </w:t>
      </w:r>
      <w:proofErr w:type="spellStart"/>
      <w:r>
        <w:t>ewigverdamnis</w:t>
      </w:r>
      <w:proofErr w:type="spellEnd"/>
      <w:r>
        <w:t xml:space="preserve"> / wie Matth. 23. </w:t>
      </w:r>
    </w:p>
    <w:p w14:paraId="3175CE99" w14:textId="77777777" w:rsidR="00853B3E" w:rsidRDefault="00853B3E" w:rsidP="00853B3E">
      <w:pPr>
        <w:pStyle w:val="StandardWeb"/>
      </w:pPr>
      <w:r>
        <w:t xml:space="preserve">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(wehe dem der mit seinem </w:t>
      </w:r>
      <w:proofErr w:type="spellStart"/>
      <w:r>
        <w:t>schepffer</w:t>
      </w:r>
      <w:proofErr w:type="spellEnd"/>
      <w:r>
        <w:t xml:space="preserve"> </w:t>
      </w:r>
      <w:proofErr w:type="spellStart"/>
      <w:r>
        <w:t>haddert</w:t>
      </w:r>
      <w:proofErr w:type="spellEnd"/>
      <w:r>
        <w:t xml:space="preserve"> / </w:t>
      </w:r>
      <w:proofErr w:type="spellStart"/>
      <w:r>
        <w:t>nemlich</w:t>
      </w:r>
      <w:proofErr w:type="spellEnd"/>
      <w:r>
        <w:t xml:space="preserve"> die </w:t>
      </w:r>
      <w:proofErr w:type="spellStart"/>
      <w:r>
        <w:t>scherben</w:t>
      </w:r>
      <w:proofErr w:type="spellEnd"/>
      <w:r>
        <w:t xml:space="preserve"> mit dem </w:t>
      </w:r>
      <w:proofErr w:type="spellStart"/>
      <w:r>
        <w:t>toepffer</w:t>
      </w:r>
      <w:proofErr w:type="spellEnd"/>
      <w:r>
        <w:t xml:space="preserve"> des </w:t>
      </w:r>
      <w:proofErr w:type="spellStart"/>
      <w:r>
        <w:t>thons</w:t>
      </w:r>
      <w:proofErr w:type="spellEnd"/>
      <w:r>
        <w:t xml:space="preserve"> / spricht auch der </w:t>
      </w:r>
      <w:proofErr w:type="spellStart"/>
      <w:r>
        <w:t>thon</w:t>
      </w:r>
      <w:proofErr w:type="spellEnd"/>
      <w:r>
        <w:t xml:space="preserve"> zu seinem </w:t>
      </w:r>
      <w:proofErr w:type="spellStart"/>
      <w:r>
        <w:t>toepffer</w:t>
      </w:r>
      <w:proofErr w:type="spellEnd"/>
      <w:r>
        <w:t xml:space="preserve"> was </w:t>
      </w:r>
      <w:proofErr w:type="spellStart"/>
      <w:r>
        <w:t>machstu</w:t>
      </w:r>
      <w:proofErr w:type="spellEnd"/>
      <w:r>
        <w:t xml:space="preserve">? du beweisest deine </w:t>
      </w:r>
      <w:proofErr w:type="spellStart"/>
      <w:r>
        <w:t>hende</w:t>
      </w:r>
      <w:proofErr w:type="spellEnd"/>
      <w:r>
        <w:t xml:space="preserve"> nicht an deinem </w:t>
      </w:r>
      <w:proofErr w:type="spellStart"/>
      <w:r>
        <w:t>wercke</w:t>
      </w:r>
      <w:proofErr w:type="spellEnd"/>
      <w:r>
        <w:t xml:space="preserve">: wehe dem der zum </w:t>
      </w:r>
      <w:proofErr w:type="spellStart"/>
      <w:r>
        <w:t>vatter</w:t>
      </w:r>
      <w:proofErr w:type="spellEnd"/>
      <w:r>
        <w:t xml:space="preserve"> saget </w:t>
      </w:r>
      <w:proofErr w:type="spellStart"/>
      <w:r>
        <w:t>warumb</w:t>
      </w:r>
      <w:proofErr w:type="spellEnd"/>
      <w:r>
        <w:t xml:space="preserve"> </w:t>
      </w:r>
      <w:proofErr w:type="spellStart"/>
      <w:r>
        <w:t>hastu</w:t>
      </w:r>
      <w:proofErr w:type="spellEnd"/>
      <w:r>
        <w:t xml:space="preserve"> mich gezeuget? und zum </w:t>
      </w:r>
      <w:proofErr w:type="spellStart"/>
      <w:r>
        <w:t>weibe</w:t>
      </w:r>
      <w:proofErr w:type="spellEnd"/>
      <w:r>
        <w:t xml:space="preserve"> </w:t>
      </w:r>
      <w:proofErr w:type="spellStart"/>
      <w:r>
        <w:t>warumb</w:t>
      </w:r>
      <w:proofErr w:type="spellEnd"/>
      <w:r>
        <w:t xml:space="preserve"> </w:t>
      </w:r>
      <w:proofErr w:type="spellStart"/>
      <w:r>
        <w:t>gebierestu</w:t>
      </w:r>
      <w:proofErr w:type="spellEnd"/>
      <w:r>
        <w:t xml:space="preserve">?) soviel </w:t>
      </w:r>
      <w:proofErr w:type="spellStart"/>
      <w:r>
        <w:t>leren</w:t>
      </w:r>
      <w:proofErr w:type="spellEnd"/>
      <w:r>
        <w:t xml:space="preserve"> / das niemand mit Gott </w:t>
      </w:r>
      <w:proofErr w:type="spellStart"/>
      <w:r>
        <w:t>disputiren</w:t>
      </w:r>
      <w:proofErr w:type="spellEnd"/>
      <w:r>
        <w:t xml:space="preserve"> oder rechten </w:t>
      </w:r>
      <w:proofErr w:type="spellStart"/>
      <w:r>
        <w:t>sol</w:t>
      </w:r>
      <w:proofErr w:type="spellEnd"/>
      <w:r>
        <w:t xml:space="preserve"> es gehe wie es wolle: denn straffet er nach dem </w:t>
      </w:r>
      <w:proofErr w:type="spellStart"/>
      <w:r>
        <w:t>gesetz</w:t>
      </w:r>
      <w:proofErr w:type="spellEnd"/>
      <w:r>
        <w:t xml:space="preserve"> so thut </w:t>
      </w:r>
      <w:proofErr w:type="spellStart"/>
      <w:r>
        <w:t>ers</w:t>
      </w:r>
      <w:proofErr w:type="spellEnd"/>
      <w:r>
        <w:t xml:space="preserve"> mit recht / erzeiget er </w:t>
      </w:r>
      <w:proofErr w:type="spellStart"/>
      <w:r>
        <w:t>gnad</w:t>
      </w:r>
      <w:proofErr w:type="spellEnd"/>
      <w:r>
        <w:t xml:space="preserve"> so thut </w:t>
      </w:r>
      <w:proofErr w:type="spellStart"/>
      <w:r>
        <w:t>ers</w:t>
      </w:r>
      <w:proofErr w:type="spellEnd"/>
      <w:r>
        <w:t xml:space="preserve"> aus </w:t>
      </w:r>
      <w:proofErr w:type="spellStart"/>
      <w:r>
        <w:t>guette</w:t>
      </w:r>
      <w:proofErr w:type="spellEnd"/>
      <w:r>
        <w:t xml:space="preserve"> / nachdem </w:t>
      </w:r>
      <w:proofErr w:type="spellStart"/>
      <w:r>
        <w:t>gnedig</w:t>
      </w:r>
      <w:proofErr w:type="spellEnd"/>
      <w:r>
        <w:t xml:space="preserve"> sein und </w:t>
      </w:r>
      <w:proofErr w:type="spellStart"/>
      <w:r>
        <w:t>helffen</w:t>
      </w:r>
      <w:proofErr w:type="spellEnd"/>
      <w:r>
        <w:t xml:space="preserve"> Gottes eigen </w:t>
      </w:r>
      <w:proofErr w:type="spellStart"/>
      <w:r>
        <w:t>werck</w:t>
      </w:r>
      <w:proofErr w:type="spellEnd"/>
      <w:r>
        <w:t xml:space="preserve"> ist als er </w:t>
      </w:r>
      <w:proofErr w:type="spellStart"/>
      <w:r>
        <w:t>selbs</w:t>
      </w:r>
      <w:proofErr w:type="spellEnd"/>
      <w:r>
        <w:t xml:space="preserve"> zeuget Ezech. 18: Welche </w:t>
      </w:r>
      <w:proofErr w:type="spellStart"/>
      <w:r>
        <w:t>meinung</w:t>
      </w:r>
      <w:proofErr w:type="spellEnd"/>
      <w:r>
        <w:t xml:space="preserve"> Paulus auch </w:t>
      </w:r>
      <w:proofErr w:type="spellStart"/>
      <w:r>
        <w:t>bekrefftiget</w:t>
      </w:r>
      <w:proofErr w:type="spellEnd"/>
      <w:r>
        <w:t xml:space="preserve"> Ro. 9. da er spricht zu den so sprechen / was schuldiget uns </w:t>
      </w:r>
      <w:proofErr w:type="spellStart"/>
      <w:r>
        <w:t>gott</w:t>
      </w:r>
      <w:proofErr w:type="spellEnd"/>
      <w:r>
        <w:t xml:space="preserve">? Ja </w:t>
      </w:r>
      <w:proofErr w:type="spellStart"/>
      <w:r>
        <w:t>liber</w:t>
      </w:r>
      <w:proofErr w:type="spellEnd"/>
      <w:r>
        <w:t xml:space="preserve"> </w:t>
      </w:r>
      <w:proofErr w:type="spellStart"/>
      <w:r>
        <w:t>mensch</w:t>
      </w:r>
      <w:proofErr w:type="spellEnd"/>
      <w:r>
        <w:t xml:space="preserve"> wer </w:t>
      </w:r>
      <w:proofErr w:type="spellStart"/>
      <w:r>
        <w:t>bistu</w:t>
      </w:r>
      <w:proofErr w:type="spellEnd"/>
      <w:r>
        <w:t xml:space="preserve"> das du mit Gott rechten </w:t>
      </w:r>
      <w:proofErr w:type="spellStart"/>
      <w:r>
        <w:t>wilt</w:t>
      </w:r>
      <w:proofErr w:type="spellEnd"/>
      <w:r>
        <w:t xml:space="preserve">? spricht auch ein </w:t>
      </w:r>
      <w:proofErr w:type="spellStart"/>
      <w:r>
        <w:t>werck</w:t>
      </w:r>
      <w:proofErr w:type="spellEnd"/>
      <w:r>
        <w:t xml:space="preserve"> zu seinem meister / </w:t>
      </w:r>
      <w:proofErr w:type="spellStart"/>
      <w:r>
        <w:t>warumb</w:t>
      </w:r>
      <w:proofErr w:type="spellEnd"/>
      <w:r>
        <w:t xml:space="preserve"> </w:t>
      </w:r>
      <w:proofErr w:type="spellStart"/>
      <w:r>
        <w:t>machstu</w:t>
      </w:r>
      <w:proofErr w:type="spellEnd"/>
      <w:r>
        <w:t xml:space="preserve"> mich also? hat nicht ein </w:t>
      </w:r>
      <w:proofErr w:type="spellStart"/>
      <w:r>
        <w:t>toepffer</w:t>
      </w:r>
      <w:proofErr w:type="spellEnd"/>
      <w:r>
        <w:t xml:space="preserve"> macht aus einem klumpen zumachen ein fas </w:t>
      </w:r>
      <w:proofErr w:type="spellStart"/>
      <w:r>
        <w:t>zun</w:t>
      </w:r>
      <w:proofErr w:type="spellEnd"/>
      <w:r>
        <w:t xml:space="preserve"> ehren und das </w:t>
      </w:r>
      <w:proofErr w:type="spellStart"/>
      <w:r>
        <w:t>ander</w:t>
      </w:r>
      <w:proofErr w:type="spellEnd"/>
      <w:r>
        <w:t xml:space="preserve"> </w:t>
      </w:r>
      <w:proofErr w:type="spellStart"/>
      <w:r>
        <w:t>zun</w:t>
      </w:r>
      <w:proofErr w:type="spellEnd"/>
      <w:r>
        <w:t xml:space="preserve"> </w:t>
      </w:r>
      <w:proofErr w:type="spellStart"/>
      <w:r>
        <w:t>unehren</w:t>
      </w:r>
      <w:proofErr w:type="spellEnd"/>
      <w:r>
        <w:t xml:space="preserve">? </w:t>
      </w:r>
    </w:p>
    <w:p w14:paraId="0F837EC7" w14:textId="77777777" w:rsidR="00853B3E" w:rsidRDefault="00853B3E" w:rsidP="00853B3E">
      <w:pPr>
        <w:pStyle w:val="StandardWeb"/>
      </w:pPr>
      <w:r>
        <w:rPr>
          <w:rStyle w:val="Fett"/>
          <w:rFonts w:eastAsiaTheme="majorEastAsia"/>
        </w:rPr>
        <w:t xml:space="preserve">So spricht der Heilig in Israel der Meister: </w:t>
      </w:r>
      <w:proofErr w:type="spellStart"/>
      <w:r>
        <w:rPr>
          <w:rStyle w:val="Fett"/>
          <w:rFonts w:eastAsiaTheme="majorEastAsia"/>
        </w:rPr>
        <w:t>foddert</w:t>
      </w:r>
      <w:proofErr w:type="spellEnd"/>
      <w:r>
        <w:rPr>
          <w:rStyle w:val="Fett"/>
          <w:rFonts w:eastAsiaTheme="majorEastAsia"/>
        </w:rPr>
        <w:t xml:space="preserve"> von mir ein </w:t>
      </w:r>
      <w:proofErr w:type="spellStart"/>
      <w:r>
        <w:rPr>
          <w:rStyle w:val="Fett"/>
          <w:rFonts w:eastAsiaTheme="majorEastAsia"/>
        </w:rPr>
        <w:t>zeichen</w:t>
      </w:r>
      <w:proofErr w:type="spellEnd"/>
      <w:r>
        <w:rPr>
          <w:rStyle w:val="Fett"/>
          <w:rFonts w:eastAsiaTheme="majorEastAsia"/>
        </w:rPr>
        <w:t xml:space="preserve"> weiset meine </w:t>
      </w:r>
      <w:proofErr w:type="spellStart"/>
      <w:r>
        <w:rPr>
          <w:rStyle w:val="Fett"/>
          <w:rFonts w:eastAsiaTheme="majorEastAsia"/>
        </w:rPr>
        <w:t>kinder</w:t>
      </w:r>
      <w:proofErr w:type="spellEnd"/>
      <w:r>
        <w:rPr>
          <w:rStyle w:val="Fett"/>
          <w:rFonts w:eastAsiaTheme="majorEastAsia"/>
        </w:rPr>
        <w:t xml:space="preserve"> und das </w:t>
      </w:r>
      <w:proofErr w:type="spellStart"/>
      <w:r>
        <w:rPr>
          <w:rStyle w:val="Fett"/>
          <w:rFonts w:eastAsiaTheme="majorEastAsia"/>
        </w:rPr>
        <w:t>werck</w:t>
      </w:r>
      <w:proofErr w:type="spellEnd"/>
      <w:r>
        <w:rPr>
          <w:rStyle w:val="Fett"/>
          <w:rFonts w:eastAsiaTheme="majorEastAsia"/>
        </w:rPr>
        <w:t xml:space="preserve"> meiner </w:t>
      </w:r>
      <w:proofErr w:type="spellStart"/>
      <w:r>
        <w:rPr>
          <w:rStyle w:val="Fett"/>
          <w:rFonts w:eastAsiaTheme="majorEastAsia"/>
        </w:rPr>
        <w:t>hende</w:t>
      </w:r>
      <w:proofErr w:type="spellEnd"/>
      <w:r>
        <w:rPr>
          <w:rStyle w:val="Fett"/>
          <w:rFonts w:eastAsiaTheme="majorEastAsia"/>
        </w:rPr>
        <w:t xml:space="preserve"> zu mir. Ich habe die Erden gemacht und die Menschen </w:t>
      </w:r>
      <w:proofErr w:type="spellStart"/>
      <w:r>
        <w:rPr>
          <w:rStyle w:val="Fett"/>
          <w:rFonts w:eastAsiaTheme="majorEastAsia"/>
        </w:rPr>
        <w:t>drauff</w:t>
      </w:r>
      <w:proofErr w:type="spellEnd"/>
      <w:r>
        <w:rPr>
          <w:rStyle w:val="Fett"/>
          <w:rFonts w:eastAsiaTheme="majorEastAsia"/>
        </w:rPr>
        <w:t xml:space="preserve"> geschaffen: ich </w:t>
      </w:r>
      <w:proofErr w:type="spellStart"/>
      <w:r>
        <w:rPr>
          <w:rStyle w:val="Fett"/>
          <w:rFonts w:eastAsiaTheme="majorEastAsia"/>
        </w:rPr>
        <w:t>bins</w:t>
      </w:r>
      <w:proofErr w:type="spellEnd"/>
      <w:r>
        <w:rPr>
          <w:rStyle w:val="Fett"/>
          <w:rFonts w:eastAsiaTheme="majorEastAsia"/>
        </w:rPr>
        <w:t xml:space="preserve"> des </w:t>
      </w:r>
      <w:proofErr w:type="spellStart"/>
      <w:r>
        <w:rPr>
          <w:rStyle w:val="Fett"/>
          <w:rFonts w:eastAsiaTheme="majorEastAsia"/>
        </w:rPr>
        <w:t>hende</w:t>
      </w:r>
      <w:proofErr w:type="spellEnd"/>
      <w:r>
        <w:rPr>
          <w:rStyle w:val="Fett"/>
          <w:rFonts w:eastAsiaTheme="majorEastAsia"/>
        </w:rPr>
        <w:t xml:space="preserve"> den </w:t>
      </w:r>
      <w:proofErr w:type="spellStart"/>
      <w:r>
        <w:rPr>
          <w:rStyle w:val="Fett"/>
          <w:rFonts w:eastAsiaTheme="majorEastAsia"/>
        </w:rPr>
        <w:t>Himel</w:t>
      </w:r>
      <w:proofErr w:type="spellEnd"/>
      <w:r>
        <w:rPr>
          <w:rStyle w:val="Fett"/>
          <w:rFonts w:eastAsiaTheme="majorEastAsia"/>
        </w:rPr>
        <w:t xml:space="preserve"> </w:t>
      </w:r>
      <w:proofErr w:type="spellStart"/>
      <w:r>
        <w:rPr>
          <w:rStyle w:val="Fett"/>
          <w:rFonts w:eastAsiaTheme="majorEastAsia"/>
        </w:rPr>
        <w:t>außgebreittet</w:t>
      </w:r>
      <w:proofErr w:type="spellEnd"/>
      <w:r>
        <w:rPr>
          <w:rStyle w:val="Fett"/>
          <w:rFonts w:eastAsiaTheme="majorEastAsia"/>
        </w:rPr>
        <w:t xml:space="preserve"> haben und alle seinem </w:t>
      </w:r>
      <w:proofErr w:type="spellStart"/>
      <w:r>
        <w:rPr>
          <w:rStyle w:val="Fett"/>
          <w:rFonts w:eastAsiaTheme="majorEastAsia"/>
        </w:rPr>
        <w:t>heer</w:t>
      </w:r>
      <w:proofErr w:type="spellEnd"/>
      <w:r>
        <w:rPr>
          <w:rStyle w:val="Fett"/>
          <w:rFonts w:eastAsiaTheme="majorEastAsia"/>
        </w:rPr>
        <w:t xml:space="preserve"> </w:t>
      </w:r>
      <w:proofErr w:type="spellStart"/>
      <w:r>
        <w:rPr>
          <w:rStyle w:val="Fett"/>
          <w:rFonts w:eastAsiaTheme="majorEastAsia"/>
        </w:rPr>
        <w:t>gebotten</w:t>
      </w:r>
      <w:proofErr w:type="spellEnd"/>
      <w:r>
        <w:rPr>
          <w:rStyle w:val="Fett"/>
          <w:rFonts w:eastAsiaTheme="majorEastAsia"/>
        </w:rPr>
        <w:t xml:space="preserve">. Ich hab </w:t>
      </w:r>
      <w:proofErr w:type="spellStart"/>
      <w:r>
        <w:rPr>
          <w:rStyle w:val="Fett"/>
          <w:rFonts w:eastAsiaTheme="majorEastAsia"/>
        </w:rPr>
        <w:t>jn</w:t>
      </w:r>
      <w:proofErr w:type="spellEnd"/>
      <w:r>
        <w:rPr>
          <w:rStyle w:val="Fett"/>
          <w:rFonts w:eastAsiaTheme="majorEastAsia"/>
        </w:rPr>
        <w:t xml:space="preserve"> erweckt in </w:t>
      </w:r>
      <w:proofErr w:type="spellStart"/>
      <w:r>
        <w:rPr>
          <w:rStyle w:val="Fett"/>
          <w:rFonts w:eastAsiaTheme="majorEastAsia"/>
        </w:rPr>
        <w:t>gerechtickeit</w:t>
      </w:r>
      <w:proofErr w:type="spellEnd"/>
      <w:r>
        <w:rPr>
          <w:rStyle w:val="Fett"/>
          <w:rFonts w:eastAsiaTheme="majorEastAsia"/>
        </w:rPr>
        <w:t xml:space="preserve"> und alle seine </w:t>
      </w:r>
      <w:proofErr w:type="spellStart"/>
      <w:r>
        <w:rPr>
          <w:rStyle w:val="Fett"/>
          <w:rFonts w:eastAsiaTheme="majorEastAsia"/>
        </w:rPr>
        <w:t>wege</w:t>
      </w:r>
      <w:proofErr w:type="spellEnd"/>
      <w:r>
        <w:rPr>
          <w:rStyle w:val="Fett"/>
          <w:rFonts w:eastAsiaTheme="majorEastAsia"/>
        </w:rPr>
        <w:t xml:space="preserve"> </w:t>
      </w:r>
      <w:proofErr w:type="spellStart"/>
      <w:r>
        <w:rPr>
          <w:rStyle w:val="Fett"/>
          <w:rFonts w:eastAsiaTheme="majorEastAsia"/>
        </w:rPr>
        <w:t>wil</w:t>
      </w:r>
      <w:proofErr w:type="spellEnd"/>
      <w:r>
        <w:rPr>
          <w:rStyle w:val="Fett"/>
          <w:rFonts w:eastAsiaTheme="majorEastAsia"/>
        </w:rPr>
        <w:t xml:space="preserve"> ich eben machen: er </w:t>
      </w:r>
      <w:proofErr w:type="spellStart"/>
      <w:r>
        <w:rPr>
          <w:rStyle w:val="Fett"/>
          <w:rFonts w:eastAsiaTheme="majorEastAsia"/>
        </w:rPr>
        <w:t>sol</w:t>
      </w:r>
      <w:proofErr w:type="spellEnd"/>
      <w:r>
        <w:rPr>
          <w:rStyle w:val="Fett"/>
          <w:rFonts w:eastAsiaTheme="majorEastAsia"/>
        </w:rPr>
        <w:t xml:space="preserve"> meine Stad </w:t>
      </w:r>
      <w:proofErr w:type="spellStart"/>
      <w:r>
        <w:rPr>
          <w:rStyle w:val="Fett"/>
          <w:rFonts w:eastAsiaTheme="majorEastAsia"/>
        </w:rPr>
        <w:t>bawen</w:t>
      </w:r>
      <w:proofErr w:type="spellEnd"/>
      <w:r>
        <w:rPr>
          <w:rStyle w:val="Fett"/>
          <w:rFonts w:eastAsiaTheme="majorEastAsia"/>
        </w:rPr>
        <w:t xml:space="preserve"> und meine gefangene los machen / nicht </w:t>
      </w:r>
      <w:proofErr w:type="spellStart"/>
      <w:r>
        <w:rPr>
          <w:rStyle w:val="Fett"/>
          <w:rFonts w:eastAsiaTheme="majorEastAsia"/>
        </w:rPr>
        <w:t>umb</w:t>
      </w:r>
      <w:proofErr w:type="spellEnd"/>
      <w:r>
        <w:rPr>
          <w:rStyle w:val="Fett"/>
          <w:rFonts w:eastAsiaTheme="majorEastAsia"/>
        </w:rPr>
        <w:t xml:space="preserve"> gelt noch </w:t>
      </w:r>
      <w:proofErr w:type="spellStart"/>
      <w:r>
        <w:rPr>
          <w:rStyle w:val="Fett"/>
          <w:rFonts w:eastAsiaTheme="majorEastAsia"/>
        </w:rPr>
        <w:t>umb</w:t>
      </w:r>
      <w:proofErr w:type="spellEnd"/>
      <w:r>
        <w:rPr>
          <w:rStyle w:val="Fett"/>
          <w:rFonts w:eastAsiaTheme="majorEastAsia"/>
        </w:rPr>
        <w:t xml:space="preserve"> </w:t>
      </w:r>
      <w:proofErr w:type="spellStart"/>
      <w:r>
        <w:rPr>
          <w:rStyle w:val="Fett"/>
          <w:rFonts w:eastAsiaTheme="majorEastAsia"/>
        </w:rPr>
        <w:t>geschencke</w:t>
      </w:r>
      <w:proofErr w:type="spellEnd"/>
      <w:r>
        <w:rPr>
          <w:rStyle w:val="Fett"/>
          <w:rFonts w:eastAsiaTheme="majorEastAsia"/>
        </w:rPr>
        <w:t xml:space="preserve"> spricht der Herr Zebaoth. So spricht der Herr. der </w:t>
      </w:r>
      <w:proofErr w:type="spellStart"/>
      <w:r>
        <w:rPr>
          <w:rStyle w:val="Fett"/>
          <w:rFonts w:eastAsiaTheme="majorEastAsia"/>
        </w:rPr>
        <w:t>Egypter</w:t>
      </w:r>
      <w:proofErr w:type="spellEnd"/>
      <w:r>
        <w:rPr>
          <w:rStyle w:val="Fett"/>
          <w:rFonts w:eastAsiaTheme="majorEastAsia"/>
        </w:rPr>
        <w:t xml:space="preserve"> </w:t>
      </w:r>
      <w:proofErr w:type="spellStart"/>
      <w:r>
        <w:rPr>
          <w:rStyle w:val="Fett"/>
          <w:rFonts w:eastAsiaTheme="majorEastAsia"/>
        </w:rPr>
        <w:t>handel</w:t>
      </w:r>
      <w:proofErr w:type="spellEnd"/>
      <w:r>
        <w:rPr>
          <w:rStyle w:val="Fett"/>
          <w:rFonts w:eastAsiaTheme="majorEastAsia"/>
        </w:rPr>
        <w:t xml:space="preserve"> und der Moren </w:t>
      </w:r>
      <w:proofErr w:type="spellStart"/>
      <w:r>
        <w:rPr>
          <w:rStyle w:val="Fett"/>
          <w:rFonts w:eastAsiaTheme="majorEastAsia"/>
        </w:rPr>
        <w:t>gewerbe</w:t>
      </w:r>
      <w:proofErr w:type="spellEnd"/>
      <w:r>
        <w:rPr>
          <w:rStyle w:val="Fett"/>
          <w:rFonts w:eastAsiaTheme="majorEastAsia"/>
        </w:rPr>
        <w:t xml:space="preserve"> und die </w:t>
      </w:r>
      <w:proofErr w:type="spellStart"/>
      <w:r>
        <w:rPr>
          <w:rStyle w:val="Fett"/>
          <w:rFonts w:eastAsiaTheme="majorEastAsia"/>
        </w:rPr>
        <w:t>langenleutte</w:t>
      </w:r>
      <w:proofErr w:type="spellEnd"/>
      <w:r>
        <w:rPr>
          <w:rStyle w:val="Fett"/>
          <w:rFonts w:eastAsiaTheme="majorEastAsia"/>
        </w:rPr>
        <w:t xml:space="preserve"> zu </w:t>
      </w:r>
      <w:proofErr w:type="spellStart"/>
      <w:r>
        <w:rPr>
          <w:rStyle w:val="Fett"/>
          <w:rFonts w:eastAsiaTheme="majorEastAsia"/>
        </w:rPr>
        <w:t>Seba</w:t>
      </w:r>
      <w:proofErr w:type="spellEnd"/>
      <w:r>
        <w:rPr>
          <w:rStyle w:val="Fett"/>
          <w:rFonts w:eastAsiaTheme="majorEastAsia"/>
        </w:rPr>
        <w:t xml:space="preserve"> werden sich dir ergeben und dein eigen sein: sie werden dir folgen / in fesseln werden sie gehen und werden </w:t>
      </w:r>
      <w:proofErr w:type="spellStart"/>
      <w:r>
        <w:rPr>
          <w:rStyle w:val="Fett"/>
          <w:rFonts w:eastAsiaTheme="majorEastAsia"/>
        </w:rPr>
        <w:t>fur</w:t>
      </w:r>
      <w:proofErr w:type="spellEnd"/>
      <w:r>
        <w:rPr>
          <w:rStyle w:val="Fett"/>
          <w:rFonts w:eastAsiaTheme="majorEastAsia"/>
        </w:rPr>
        <w:t xml:space="preserve"> dir </w:t>
      </w:r>
      <w:proofErr w:type="spellStart"/>
      <w:r>
        <w:rPr>
          <w:rStyle w:val="Fett"/>
          <w:rFonts w:eastAsiaTheme="majorEastAsia"/>
        </w:rPr>
        <w:t>niderfallen</w:t>
      </w:r>
      <w:proofErr w:type="spellEnd"/>
      <w:r>
        <w:rPr>
          <w:rStyle w:val="Fett"/>
          <w:rFonts w:eastAsiaTheme="majorEastAsia"/>
        </w:rPr>
        <w:t xml:space="preserve"> und dir flehen: denn </w:t>
      </w:r>
      <w:proofErr w:type="spellStart"/>
      <w:r>
        <w:rPr>
          <w:rStyle w:val="Fett"/>
          <w:rFonts w:eastAsiaTheme="majorEastAsia"/>
        </w:rPr>
        <w:t>bey</w:t>
      </w:r>
      <w:proofErr w:type="spellEnd"/>
      <w:r>
        <w:rPr>
          <w:rStyle w:val="Fett"/>
          <w:rFonts w:eastAsiaTheme="majorEastAsia"/>
        </w:rPr>
        <w:t xml:space="preserve"> dir ist Gott und ist sonst kein Gott mehr.</w:t>
      </w:r>
      <w:r>
        <w:t xml:space="preserve"> </w:t>
      </w:r>
    </w:p>
    <w:p w14:paraId="42A35ECD" w14:textId="77777777" w:rsidR="00853B3E" w:rsidRDefault="00853B3E" w:rsidP="00853B3E">
      <w:pPr>
        <w:pStyle w:val="StandardWeb"/>
      </w:pPr>
      <w:r>
        <w:t xml:space="preserve">In </w:t>
      </w:r>
      <w:proofErr w:type="spellStart"/>
      <w:r>
        <w:t>disem</w:t>
      </w:r>
      <w:proofErr w:type="spellEnd"/>
      <w:r>
        <w:t xml:space="preserve"> </w:t>
      </w:r>
      <w:proofErr w:type="spellStart"/>
      <w:r>
        <w:t>vierden</w:t>
      </w:r>
      <w:proofErr w:type="spellEnd"/>
      <w:r>
        <w:t xml:space="preserve"> teil </w:t>
      </w:r>
      <w:proofErr w:type="spellStart"/>
      <w:r>
        <w:t>erzelet</w:t>
      </w:r>
      <w:proofErr w:type="spellEnd"/>
      <w:r>
        <w:t xml:space="preserve"> er. </w:t>
      </w:r>
    </w:p>
    <w:p w14:paraId="1078B565" w14:textId="77777777" w:rsidR="00853B3E" w:rsidRDefault="00853B3E" w:rsidP="00853B3E">
      <w:pPr>
        <w:pStyle w:val="berschrift3"/>
      </w:pPr>
      <w:r>
        <w:t xml:space="preserve">Wie CHRISTUS seine </w:t>
      </w:r>
      <w:proofErr w:type="spellStart"/>
      <w:r>
        <w:t>Gottliche</w:t>
      </w:r>
      <w:proofErr w:type="spellEnd"/>
      <w:r>
        <w:t xml:space="preserve"> </w:t>
      </w:r>
      <w:proofErr w:type="spellStart"/>
      <w:r>
        <w:t>Maiestet</w:t>
      </w:r>
      <w:proofErr w:type="spellEnd"/>
      <w:r>
        <w:t xml:space="preserve"> beweiset mit zweien vergangen und zweien </w:t>
      </w:r>
      <w:proofErr w:type="spellStart"/>
      <w:r>
        <w:t>kuenfftigne</w:t>
      </w:r>
      <w:proofErr w:type="spellEnd"/>
      <w:r>
        <w:t xml:space="preserve"> </w:t>
      </w:r>
      <w:proofErr w:type="spellStart"/>
      <w:r>
        <w:t>zeichen</w:t>
      </w:r>
      <w:proofErr w:type="spellEnd"/>
      <w:r>
        <w:t>.</w:t>
      </w:r>
    </w:p>
    <w:p w14:paraId="01D38BC8" w14:textId="77777777" w:rsidR="00853B3E" w:rsidRDefault="00853B3E" w:rsidP="00853B3E">
      <w:pPr>
        <w:pStyle w:val="StandardWeb"/>
      </w:pPr>
      <w:r>
        <w:t xml:space="preserve">Der heilig in Israel und der Meister ist CHRISTUS: welcher sich im vorigen teil einen </w:t>
      </w:r>
      <w:proofErr w:type="spellStart"/>
      <w:r>
        <w:t>Schepffer</w:t>
      </w:r>
      <w:proofErr w:type="spellEnd"/>
      <w:r>
        <w:t xml:space="preserve"> und </w:t>
      </w:r>
      <w:proofErr w:type="spellStart"/>
      <w:r>
        <w:t>toepffer</w:t>
      </w:r>
      <w:proofErr w:type="spellEnd"/>
      <w:r>
        <w:t xml:space="preserve"> nennet / weil er allein alles schaffet </w:t>
      </w:r>
      <w:proofErr w:type="spellStart"/>
      <w:r>
        <w:t>regiret</w:t>
      </w:r>
      <w:proofErr w:type="spellEnd"/>
      <w:r>
        <w:t xml:space="preserve"> </w:t>
      </w:r>
      <w:proofErr w:type="spellStart"/>
      <w:r>
        <w:t>erhelt</w:t>
      </w:r>
      <w:proofErr w:type="spellEnd"/>
      <w:r>
        <w:t xml:space="preserve">. Mit </w:t>
      </w:r>
      <w:proofErr w:type="spellStart"/>
      <w:r>
        <w:t>disen</w:t>
      </w:r>
      <w:proofErr w:type="spellEnd"/>
      <w:r>
        <w:t xml:space="preserve"> </w:t>
      </w:r>
      <w:proofErr w:type="spellStart"/>
      <w:r>
        <w:t>wortten</w:t>
      </w:r>
      <w:proofErr w:type="spellEnd"/>
      <w:r>
        <w:t xml:space="preserve"> (</w:t>
      </w:r>
      <w:proofErr w:type="spellStart"/>
      <w:r>
        <w:t>foddert</w:t>
      </w:r>
      <w:proofErr w:type="spellEnd"/>
      <w:r>
        <w:t xml:space="preserve"> von mir die </w:t>
      </w:r>
      <w:proofErr w:type="spellStart"/>
      <w:r>
        <w:t>zeichen</w:t>
      </w:r>
      <w:proofErr w:type="spellEnd"/>
      <w:r>
        <w:t xml:space="preserve"> weiset meine </w:t>
      </w:r>
      <w:proofErr w:type="spellStart"/>
      <w:r>
        <w:t>kinder</w:t>
      </w:r>
      <w:proofErr w:type="spellEnd"/>
      <w:r>
        <w:t xml:space="preserve"> und das </w:t>
      </w:r>
      <w:proofErr w:type="spellStart"/>
      <w:r>
        <w:t>wercke</w:t>
      </w:r>
      <w:proofErr w:type="spellEnd"/>
      <w:r>
        <w:t xml:space="preserve"> meiner </w:t>
      </w:r>
      <w:proofErr w:type="spellStart"/>
      <w:r>
        <w:t>hende</w:t>
      </w:r>
      <w:proofErr w:type="spellEnd"/>
      <w:r>
        <w:t xml:space="preserve"> zu mir) </w:t>
      </w:r>
      <w:proofErr w:type="spellStart"/>
      <w:r>
        <w:t>gepeut</w:t>
      </w:r>
      <w:proofErr w:type="spellEnd"/>
      <w:r>
        <w:t xml:space="preserve"> er das man Gottes </w:t>
      </w:r>
      <w:proofErr w:type="spellStart"/>
      <w:r>
        <w:t>volck</w:t>
      </w:r>
      <w:proofErr w:type="spellEnd"/>
      <w:r>
        <w:t xml:space="preserve"> zu </w:t>
      </w:r>
      <w:proofErr w:type="spellStart"/>
      <w:r>
        <w:t>jm</w:t>
      </w:r>
      <w:proofErr w:type="spellEnd"/>
      <w:r>
        <w:t xml:space="preserve"> weisen </w:t>
      </w:r>
      <w:proofErr w:type="spellStart"/>
      <w:r>
        <w:t>sol</w:t>
      </w:r>
      <w:proofErr w:type="spellEnd"/>
      <w:r>
        <w:t xml:space="preserve"> und </w:t>
      </w:r>
      <w:proofErr w:type="spellStart"/>
      <w:r>
        <w:t>troesten</w:t>
      </w:r>
      <w:proofErr w:type="spellEnd"/>
      <w:r>
        <w:t xml:space="preserve"> mit seiner </w:t>
      </w:r>
      <w:proofErr w:type="spellStart"/>
      <w:r>
        <w:t>Allmechtigen</w:t>
      </w:r>
      <w:proofErr w:type="spellEnd"/>
      <w:r>
        <w:t xml:space="preserve"> </w:t>
      </w:r>
      <w:proofErr w:type="spellStart"/>
      <w:r>
        <w:t>Maiestet</w:t>
      </w:r>
      <w:proofErr w:type="spellEnd"/>
      <w:r>
        <w:t xml:space="preserve"> / </w:t>
      </w:r>
      <w:proofErr w:type="spellStart"/>
      <w:r>
        <w:t>nemlich</w:t>
      </w:r>
      <w:proofErr w:type="spellEnd"/>
      <w:r>
        <w:t xml:space="preserve"> das sie sich doch nicht zur </w:t>
      </w:r>
      <w:proofErr w:type="spellStart"/>
      <w:r>
        <w:t>Babilonischen</w:t>
      </w:r>
      <w:proofErr w:type="spellEnd"/>
      <w:r>
        <w:t xml:space="preserve"> </w:t>
      </w:r>
      <w:proofErr w:type="spellStart"/>
      <w:r>
        <w:t>abgoettereie</w:t>
      </w:r>
      <w:proofErr w:type="spellEnd"/>
      <w:r>
        <w:t xml:space="preserve"> begeben im elende / sondern </w:t>
      </w:r>
      <w:proofErr w:type="spellStart"/>
      <w:r>
        <w:t>auff</w:t>
      </w:r>
      <w:proofErr w:type="spellEnd"/>
      <w:r>
        <w:t xml:space="preserve"> Gottes </w:t>
      </w:r>
      <w:proofErr w:type="spellStart"/>
      <w:r>
        <w:t>verheissunge</w:t>
      </w:r>
      <w:proofErr w:type="spellEnd"/>
      <w:r>
        <w:t xml:space="preserve"> sehen nach welchen er sie </w:t>
      </w:r>
      <w:proofErr w:type="spellStart"/>
      <w:r>
        <w:t>erloesen</w:t>
      </w:r>
      <w:proofErr w:type="spellEnd"/>
      <w:r>
        <w:t xml:space="preserve"> und </w:t>
      </w:r>
      <w:proofErr w:type="spellStart"/>
      <w:r>
        <w:t>herlich</w:t>
      </w:r>
      <w:proofErr w:type="spellEnd"/>
      <w:r>
        <w:t xml:space="preserve"> machen wolle. Der </w:t>
      </w:r>
      <w:proofErr w:type="spellStart"/>
      <w:r>
        <w:t>zeichen</w:t>
      </w:r>
      <w:proofErr w:type="spellEnd"/>
      <w:r>
        <w:t xml:space="preserve"> aber seiner </w:t>
      </w:r>
      <w:proofErr w:type="spellStart"/>
      <w:r>
        <w:t>Allmechtigen</w:t>
      </w:r>
      <w:proofErr w:type="spellEnd"/>
      <w:r>
        <w:t xml:space="preserve"> </w:t>
      </w:r>
      <w:proofErr w:type="spellStart"/>
      <w:r>
        <w:t>Maiestet</w:t>
      </w:r>
      <w:proofErr w:type="spellEnd"/>
      <w:r>
        <w:t xml:space="preserve"> </w:t>
      </w:r>
      <w:proofErr w:type="spellStart"/>
      <w:r>
        <w:t>erzelet</w:t>
      </w:r>
      <w:proofErr w:type="spellEnd"/>
      <w:r>
        <w:t xml:space="preserve"> er vier und spricht. </w:t>
      </w:r>
    </w:p>
    <w:p w14:paraId="2BA631F4" w14:textId="77777777" w:rsidR="00853B3E" w:rsidRDefault="00853B3E" w:rsidP="00853B3E">
      <w:pPr>
        <w:pStyle w:val="StandardWeb"/>
      </w:pPr>
      <w:r>
        <w:t xml:space="preserve">Zum </w:t>
      </w:r>
      <w:r>
        <w:rPr>
          <w:rStyle w:val="Fett"/>
          <w:rFonts w:eastAsiaTheme="majorEastAsia"/>
        </w:rPr>
        <w:t>ersten</w:t>
      </w:r>
      <w:r>
        <w:t xml:space="preserve">: ich habe die Erden gemacht und die Menschen </w:t>
      </w:r>
      <w:proofErr w:type="spellStart"/>
      <w:r>
        <w:t>drauff</w:t>
      </w:r>
      <w:proofErr w:type="spellEnd"/>
      <w:r>
        <w:t xml:space="preserve"> geschaffen. </w:t>
      </w:r>
      <w:r>
        <w:br/>
        <w:t xml:space="preserve">Zum </w:t>
      </w:r>
      <w:r>
        <w:rPr>
          <w:rStyle w:val="Fett"/>
          <w:rFonts w:eastAsiaTheme="majorEastAsia"/>
        </w:rPr>
        <w:t>andern</w:t>
      </w:r>
      <w:r>
        <w:t xml:space="preserve">: ich </w:t>
      </w:r>
      <w:proofErr w:type="spellStart"/>
      <w:r>
        <w:t>bins</w:t>
      </w:r>
      <w:proofErr w:type="spellEnd"/>
      <w:r>
        <w:t xml:space="preserve"> des </w:t>
      </w:r>
      <w:proofErr w:type="spellStart"/>
      <w:r>
        <w:t>hende</w:t>
      </w:r>
      <w:proofErr w:type="spellEnd"/>
      <w:r>
        <w:t xml:space="preserve"> den </w:t>
      </w:r>
      <w:proofErr w:type="spellStart"/>
      <w:r>
        <w:t>Himel</w:t>
      </w:r>
      <w:proofErr w:type="spellEnd"/>
      <w:r>
        <w:t xml:space="preserve"> </w:t>
      </w:r>
      <w:proofErr w:type="spellStart"/>
      <w:r>
        <w:t>außgebreittet</w:t>
      </w:r>
      <w:proofErr w:type="spellEnd"/>
      <w:r>
        <w:t xml:space="preserve"> haben und alle seinem </w:t>
      </w:r>
      <w:proofErr w:type="spellStart"/>
      <w:r>
        <w:t>heer</w:t>
      </w:r>
      <w:proofErr w:type="spellEnd"/>
      <w:r>
        <w:t xml:space="preserve"> </w:t>
      </w:r>
      <w:proofErr w:type="spellStart"/>
      <w:r>
        <w:t>gebotten</w:t>
      </w:r>
      <w:proofErr w:type="spellEnd"/>
      <w:r>
        <w:t xml:space="preserve">. Von </w:t>
      </w:r>
      <w:proofErr w:type="spellStart"/>
      <w:r>
        <w:t>disen</w:t>
      </w:r>
      <w:proofErr w:type="spellEnd"/>
      <w:r>
        <w:t xml:space="preserve"> zweien vergangen </w:t>
      </w:r>
      <w:proofErr w:type="spellStart"/>
      <w:r>
        <w:t>wunderzeichen</w:t>
      </w:r>
      <w:proofErr w:type="spellEnd"/>
      <w:r>
        <w:t xml:space="preserve"> zeuget Mose Ge. 1. </w:t>
      </w:r>
      <w:r>
        <w:br/>
        <w:t xml:space="preserve">Zum </w:t>
      </w:r>
      <w:r>
        <w:rPr>
          <w:rStyle w:val="Fett"/>
          <w:rFonts w:eastAsiaTheme="majorEastAsia"/>
        </w:rPr>
        <w:t>dritten</w:t>
      </w:r>
      <w:r>
        <w:t xml:space="preserve">: ich hab </w:t>
      </w:r>
      <w:proofErr w:type="spellStart"/>
      <w:r>
        <w:t>jn</w:t>
      </w:r>
      <w:proofErr w:type="spellEnd"/>
      <w:r>
        <w:t xml:space="preserve"> erweckt in </w:t>
      </w:r>
      <w:proofErr w:type="spellStart"/>
      <w:r>
        <w:t>gerechtickeit</w:t>
      </w:r>
      <w:proofErr w:type="spellEnd"/>
      <w:r>
        <w:t xml:space="preserve"> und alle seine </w:t>
      </w:r>
      <w:proofErr w:type="spellStart"/>
      <w:r>
        <w:t>wege</w:t>
      </w:r>
      <w:proofErr w:type="spellEnd"/>
      <w:r>
        <w:t xml:space="preserve"> </w:t>
      </w:r>
      <w:proofErr w:type="spellStart"/>
      <w:r>
        <w:t>wil</w:t>
      </w:r>
      <w:proofErr w:type="spellEnd"/>
      <w:r>
        <w:t xml:space="preserve"> ich eben machen / er </w:t>
      </w:r>
      <w:proofErr w:type="spellStart"/>
      <w:r>
        <w:t>sol</w:t>
      </w:r>
      <w:proofErr w:type="spellEnd"/>
      <w:r>
        <w:t xml:space="preserve"> meine Stad </w:t>
      </w:r>
      <w:proofErr w:type="spellStart"/>
      <w:r>
        <w:t>bawen</w:t>
      </w:r>
      <w:proofErr w:type="spellEnd"/>
      <w:r>
        <w:t xml:space="preserve"> und meine gefangene los machen nicht </w:t>
      </w:r>
      <w:proofErr w:type="spellStart"/>
      <w:r>
        <w:t>umb</w:t>
      </w:r>
      <w:proofErr w:type="spellEnd"/>
      <w:r>
        <w:t xml:space="preserve"> gelt noch </w:t>
      </w:r>
      <w:proofErr w:type="spellStart"/>
      <w:r>
        <w:t>geschencke</w:t>
      </w:r>
      <w:proofErr w:type="spellEnd"/>
      <w:r>
        <w:t xml:space="preserve"> spricht der Herr Zebaoth: </w:t>
      </w:r>
      <w:proofErr w:type="spellStart"/>
      <w:r>
        <w:t>wil</w:t>
      </w:r>
      <w:proofErr w:type="spellEnd"/>
      <w:r>
        <w:t xml:space="preserve"> soviel weissagen das er den </w:t>
      </w:r>
      <w:proofErr w:type="spellStart"/>
      <w:r>
        <w:t>Cyrum</w:t>
      </w:r>
      <w:proofErr w:type="spellEnd"/>
      <w:r>
        <w:t xml:space="preserve"> </w:t>
      </w:r>
      <w:proofErr w:type="spellStart"/>
      <w:r>
        <w:t>uber</w:t>
      </w:r>
      <w:proofErr w:type="spellEnd"/>
      <w:r>
        <w:t xml:space="preserve"> viel </w:t>
      </w:r>
      <w:proofErr w:type="spellStart"/>
      <w:r>
        <w:t>jare</w:t>
      </w:r>
      <w:proofErr w:type="spellEnd"/>
      <w:r>
        <w:t xml:space="preserve"> schaffen und senden wolle das er seine </w:t>
      </w:r>
      <w:proofErr w:type="spellStart"/>
      <w:r>
        <w:t>gerechtickeit</w:t>
      </w:r>
      <w:proofErr w:type="spellEnd"/>
      <w:r>
        <w:t xml:space="preserve"> thue / </w:t>
      </w:r>
      <w:proofErr w:type="spellStart"/>
      <w:r>
        <w:t>nemlich</w:t>
      </w:r>
      <w:proofErr w:type="spellEnd"/>
      <w:r>
        <w:t xml:space="preserve"> die gottlosen </w:t>
      </w:r>
      <w:proofErr w:type="spellStart"/>
      <w:r>
        <w:t>zustraffen</w:t>
      </w:r>
      <w:proofErr w:type="spellEnd"/>
      <w:r>
        <w:t xml:space="preserve"> und die </w:t>
      </w:r>
      <w:proofErr w:type="spellStart"/>
      <w:r>
        <w:t>Christglewbigen</w:t>
      </w:r>
      <w:proofErr w:type="spellEnd"/>
      <w:r>
        <w:t xml:space="preserve"> </w:t>
      </w:r>
      <w:proofErr w:type="spellStart"/>
      <w:r>
        <w:t>zuerloesen</w:t>
      </w:r>
      <w:proofErr w:type="spellEnd"/>
      <w:r>
        <w:t xml:space="preserve">: wie denn Cyrus die Juden </w:t>
      </w:r>
      <w:proofErr w:type="spellStart"/>
      <w:r>
        <w:t>erloest</w:t>
      </w:r>
      <w:proofErr w:type="spellEnd"/>
      <w:r>
        <w:t xml:space="preserve"> Stad und Tempel zu Jerusalem </w:t>
      </w:r>
      <w:proofErr w:type="spellStart"/>
      <w:r>
        <w:t>widerbawen</w:t>
      </w:r>
      <w:proofErr w:type="spellEnd"/>
      <w:r>
        <w:t xml:space="preserve"> hat </w:t>
      </w:r>
      <w:proofErr w:type="spellStart"/>
      <w:r>
        <w:t>lassenund</w:t>
      </w:r>
      <w:proofErr w:type="spellEnd"/>
      <w:r>
        <w:t xml:space="preserve"> kein gelt von Juden </w:t>
      </w:r>
      <w:proofErr w:type="spellStart"/>
      <w:r>
        <w:t>genomen</w:t>
      </w:r>
      <w:proofErr w:type="spellEnd"/>
      <w:r>
        <w:t xml:space="preserve"> / sondern </w:t>
      </w:r>
      <w:proofErr w:type="spellStart"/>
      <w:r>
        <w:t>jnen</w:t>
      </w:r>
      <w:proofErr w:type="spellEnd"/>
      <w:r>
        <w:t xml:space="preserve"> gros gelt zum </w:t>
      </w:r>
      <w:proofErr w:type="spellStart"/>
      <w:r>
        <w:t>bawe</w:t>
      </w:r>
      <w:proofErr w:type="spellEnd"/>
      <w:r>
        <w:t xml:space="preserve"> gegeben / als </w:t>
      </w:r>
      <w:proofErr w:type="spellStart"/>
      <w:r>
        <w:t>Eßra</w:t>
      </w:r>
      <w:proofErr w:type="spellEnd"/>
      <w:r>
        <w:t xml:space="preserve"> Nehemia Sacharia zeugen / das solche </w:t>
      </w:r>
      <w:proofErr w:type="spellStart"/>
      <w:r>
        <w:t>Propheceie</w:t>
      </w:r>
      <w:proofErr w:type="spellEnd"/>
      <w:r>
        <w:t xml:space="preserve"> reichlich </w:t>
      </w:r>
      <w:proofErr w:type="spellStart"/>
      <w:r>
        <w:t>erfuellet</w:t>
      </w:r>
      <w:proofErr w:type="spellEnd"/>
      <w:r>
        <w:t xml:space="preserve"> </w:t>
      </w:r>
      <w:proofErr w:type="spellStart"/>
      <w:r>
        <w:t>seie</w:t>
      </w:r>
      <w:proofErr w:type="spellEnd"/>
      <w:r>
        <w:t xml:space="preserve">. </w:t>
      </w:r>
      <w:r>
        <w:br/>
        <w:t xml:space="preserve">Zum </w:t>
      </w:r>
      <w:proofErr w:type="spellStart"/>
      <w:r>
        <w:rPr>
          <w:rStyle w:val="Fett"/>
          <w:rFonts w:eastAsiaTheme="majorEastAsia"/>
        </w:rPr>
        <w:t>vierden</w:t>
      </w:r>
      <w:proofErr w:type="spellEnd"/>
      <w:r>
        <w:t xml:space="preserve">: so spricht der Herr der </w:t>
      </w:r>
      <w:proofErr w:type="spellStart"/>
      <w:r>
        <w:t>Egypter</w:t>
      </w:r>
      <w:proofErr w:type="spellEnd"/>
      <w:r>
        <w:t xml:space="preserve"> </w:t>
      </w:r>
      <w:proofErr w:type="spellStart"/>
      <w:r>
        <w:t>handel</w:t>
      </w:r>
      <w:proofErr w:type="spellEnd"/>
      <w:r>
        <w:t xml:space="preserve"> und der Moren </w:t>
      </w:r>
      <w:proofErr w:type="spellStart"/>
      <w:r>
        <w:t>gewerbe</w:t>
      </w:r>
      <w:proofErr w:type="spellEnd"/>
      <w:r>
        <w:t xml:space="preserve"> und der langen </w:t>
      </w:r>
      <w:proofErr w:type="spellStart"/>
      <w:r>
        <w:t>leutte</w:t>
      </w:r>
      <w:proofErr w:type="spellEnd"/>
      <w:r>
        <w:t xml:space="preserve"> zu </w:t>
      </w:r>
      <w:proofErr w:type="spellStart"/>
      <w:r>
        <w:t>Seba</w:t>
      </w:r>
      <w:proofErr w:type="spellEnd"/>
      <w:r>
        <w:t xml:space="preserve"> werden sich dir ergeben und dein eigen sein / sie werde dir folgen im fesseln werden sie gehen und </w:t>
      </w:r>
      <w:proofErr w:type="spellStart"/>
      <w:r>
        <w:t>fur</w:t>
      </w:r>
      <w:proofErr w:type="spellEnd"/>
      <w:r>
        <w:t xml:space="preserve"> dir </w:t>
      </w:r>
      <w:proofErr w:type="spellStart"/>
      <w:r>
        <w:t>niderfallen</w:t>
      </w:r>
      <w:proofErr w:type="spellEnd"/>
      <w:r>
        <w:t xml:space="preserve"> und dir flehen: </w:t>
      </w:r>
      <w:proofErr w:type="spellStart"/>
      <w:r>
        <w:t>wil</w:t>
      </w:r>
      <w:proofErr w:type="spellEnd"/>
      <w:r>
        <w:t xml:space="preserve"> die </w:t>
      </w:r>
      <w:proofErr w:type="spellStart"/>
      <w:r>
        <w:t>Gottfurchtigen</w:t>
      </w:r>
      <w:proofErr w:type="spellEnd"/>
      <w:r>
        <w:t xml:space="preserve"> Juden damit </w:t>
      </w:r>
      <w:proofErr w:type="spellStart"/>
      <w:r>
        <w:t>troesten</w:t>
      </w:r>
      <w:proofErr w:type="spellEnd"/>
      <w:r>
        <w:t xml:space="preserve"> das er nicht allein </w:t>
      </w:r>
      <w:proofErr w:type="spellStart"/>
      <w:r>
        <w:t>jren</w:t>
      </w:r>
      <w:proofErr w:type="spellEnd"/>
      <w:r>
        <w:t xml:space="preserve"> </w:t>
      </w:r>
      <w:proofErr w:type="spellStart"/>
      <w:r>
        <w:t>Erloeser</w:t>
      </w:r>
      <w:proofErr w:type="spellEnd"/>
      <w:r>
        <w:t xml:space="preserve"> </w:t>
      </w:r>
      <w:proofErr w:type="spellStart"/>
      <w:r>
        <w:t>Cyrum</w:t>
      </w:r>
      <w:proofErr w:type="spellEnd"/>
      <w:r>
        <w:t xml:space="preserve"> senden wolle / sondern auch </w:t>
      </w:r>
      <w:proofErr w:type="spellStart"/>
      <w:r>
        <w:t>Egyptenland</w:t>
      </w:r>
      <w:proofErr w:type="spellEnd"/>
      <w:r>
        <w:t xml:space="preserve"> / </w:t>
      </w:r>
      <w:proofErr w:type="spellStart"/>
      <w:r>
        <w:t>Morenland</w:t>
      </w:r>
      <w:proofErr w:type="spellEnd"/>
      <w:r>
        <w:t xml:space="preserve"> / die langen </w:t>
      </w:r>
      <w:proofErr w:type="spellStart"/>
      <w:r>
        <w:t>leutte</w:t>
      </w:r>
      <w:proofErr w:type="spellEnd"/>
      <w:r>
        <w:t xml:space="preserve"> zu </w:t>
      </w:r>
      <w:proofErr w:type="spellStart"/>
      <w:r>
        <w:t>Seba</w:t>
      </w:r>
      <w:proofErr w:type="spellEnd"/>
      <w:r>
        <w:t xml:space="preserve"> sollen das Evangelion CHRISTI von Aposteln </w:t>
      </w:r>
      <w:proofErr w:type="spellStart"/>
      <w:r>
        <w:t>hoeren</w:t>
      </w:r>
      <w:proofErr w:type="spellEnd"/>
      <w:r>
        <w:t xml:space="preserve"> Christen werden und die kleine </w:t>
      </w:r>
      <w:proofErr w:type="spellStart"/>
      <w:r>
        <w:t>zal</w:t>
      </w:r>
      <w:proofErr w:type="spellEnd"/>
      <w:r>
        <w:t xml:space="preserve"> Christlicher Juden </w:t>
      </w:r>
      <w:proofErr w:type="spellStart"/>
      <w:r>
        <w:t>großgnug</w:t>
      </w:r>
      <w:proofErr w:type="spellEnd"/>
      <w:r>
        <w:t xml:space="preserve"> machen: </w:t>
      </w:r>
      <w:proofErr w:type="spellStart"/>
      <w:r>
        <w:t>auffdas</w:t>
      </w:r>
      <w:proofErr w:type="spellEnd"/>
      <w:r>
        <w:t xml:space="preserve"> sie </w:t>
      </w:r>
      <w:proofErr w:type="spellStart"/>
      <w:r>
        <w:t>ia</w:t>
      </w:r>
      <w:proofErr w:type="spellEnd"/>
      <w:r>
        <w:t xml:space="preserve"> nicht sorgen die Christenheit werde untergehen durchs </w:t>
      </w:r>
      <w:proofErr w:type="spellStart"/>
      <w:r>
        <w:t>Babilonische</w:t>
      </w:r>
      <w:proofErr w:type="spellEnd"/>
      <w:r>
        <w:t xml:space="preserve"> </w:t>
      </w:r>
      <w:proofErr w:type="spellStart"/>
      <w:r>
        <w:t>gefengnis</w:t>
      </w:r>
      <w:proofErr w:type="spellEnd"/>
      <w:r>
        <w:t xml:space="preserve">. </w:t>
      </w:r>
    </w:p>
    <w:p w14:paraId="21D71D42" w14:textId="77777777" w:rsidR="00853B3E" w:rsidRDefault="00853B3E" w:rsidP="00853B3E">
      <w:pPr>
        <w:pStyle w:val="StandardWeb"/>
      </w:pPr>
      <w:r>
        <w:t xml:space="preserve">Daraus </w:t>
      </w:r>
      <w:proofErr w:type="spellStart"/>
      <w:r>
        <w:t>zuvernemen</w:t>
      </w:r>
      <w:proofErr w:type="spellEnd"/>
      <w:r>
        <w:t xml:space="preserve"> das sich ergeben </w:t>
      </w:r>
      <w:proofErr w:type="spellStart"/>
      <w:r>
        <w:t>solgen</w:t>
      </w:r>
      <w:proofErr w:type="spellEnd"/>
      <w:r>
        <w:t xml:space="preserve"> in fesseln gehen </w:t>
      </w:r>
      <w:proofErr w:type="spellStart"/>
      <w:r>
        <w:t>niderfallen</w:t>
      </w:r>
      <w:proofErr w:type="spellEnd"/>
      <w:r>
        <w:t xml:space="preserve"> flehen / geistlich </w:t>
      </w:r>
      <w:proofErr w:type="spellStart"/>
      <w:r>
        <w:t>zuvertehen</w:t>
      </w:r>
      <w:proofErr w:type="spellEnd"/>
      <w:r>
        <w:t xml:space="preserve"> </w:t>
      </w:r>
      <w:proofErr w:type="spellStart"/>
      <w:r>
        <w:t>seie</w:t>
      </w:r>
      <w:proofErr w:type="spellEnd"/>
      <w:r>
        <w:t xml:space="preserve"> vom zufalle des </w:t>
      </w:r>
      <w:proofErr w:type="spellStart"/>
      <w:r>
        <w:t>Evangelij</w:t>
      </w:r>
      <w:proofErr w:type="spellEnd"/>
      <w:r>
        <w:t xml:space="preserve"> also / wer dem Evangelio </w:t>
      </w:r>
      <w:proofErr w:type="spellStart"/>
      <w:r>
        <w:t>zufellet</w:t>
      </w:r>
      <w:proofErr w:type="spellEnd"/>
      <w:r>
        <w:t xml:space="preserve"> und </w:t>
      </w:r>
      <w:proofErr w:type="spellStart"/>
      <w:r>
        <w:t>glewbet</w:t>
      </w:r>
      <w:proofErr w:type="spellEnd"/>
      <w:r>
        <w:t xml:space="preserve"> der gibt sich CHRISTO </w:t>
      </w:r>
      <w:proofErr w:type="spellStart"/>
      <w:r>
        <w:t>zueigen</w:t>
      </w:r>
      <w:proofErr w:type="spellEnd"/>
      <w:r>
        <w:t xml:space="preserve"> und ist sein </w:t>
      </w:r>
      <w:proofErr w:type="spellStart"/>
      <w:r>
        <w:t>gefangner</w:t>
      </w:r>
      <w:proofErr w:type="spellEnd"/>
      <w:r>
        <w:t xml:space="preserve"> zum </w:t>
      </w:r>
      <w:proofErr w:type="spellStart"/>
      <w:r>
        <w:t>ewigenleben</w:t>
      </w:r>
      <w:proofErr w:type="spellEnd"/>
      <w:r>
        <w:t xml:space="preserve"> mit leib und </w:t>
      </w:r>
      <w:proofErr w:type="spellStart"/>
      <w:r>
        <w:t>Sele</w:t>
      </w:r>
      <w:proofErr w:type="spellEnd"/>
      <w:r>
        <w:t xml:space="preserve">: wie Esa. 44. spricht / sie werden sich mit </w:t>
      </w:r>
      <w:proofErr w:type="spellStart"/>
      <w:r>
        <w:t>jren</w:t>
      </w:r>
      <w:proofErr w:type="spellEnd"/>
      <w:r>
        <w:t xml:space="preserve"> </w:t>
      </w:r>
      <w:proofErr w:type="spellStart"/>
      <w:r>
        <w:t>henden</w:t>
      </w:r>
      <w:proofErr w:type="spellEnd"/>
      <w:r>
        <w:t xml:space="preserve"> dem </w:t>
      </w:r>
      <w:proofErr w:type="spellStart"/>
      <w:r>
        <w:t>Hern</w:t>
      </w:r>
      <w:proofErr w:type="spellEnd"/>
      <w:r>
        <w:t xml:space="preserve"> zuschreiben / und Paulus spricht </w:t>
      </w:r>
      <w:proofErr w:type="spellStart"/>
      <w:r>
        <w:t>zun</w:t>
      </w:r>
      <w:proofErr w:type="spellEnd"/>
      <w:r>
        <w:t xml:space="preserve"> </w:t>
      </w:r>
      <w:proofErr w:type="spellStart"/>
      <w:r>
        <w:t>Corinthern</w:t>
      </w:r>
      <w:proofErr w:type="spellEnd"/>
      <w:r>
        <w:t xml:space="preserve"> das sie des seien der </w:t>
      </w:r>
      <w:proofErr w:type="spellStart"/>
      <w:r>
        <w:t>fur</w:t>
      </w:r>
      <w:proofErr w:type="spellEnd"/>
      <w:r>
        <w:t xml:space="preserve"> sie gestorben ist CHRISTI. </w:t>
      </w:r>
    </w:p>
    <w:p w14:paraId="548A3F9F" w14:textId="77777777" w:rsidR="00853B3E" w:rsidRDefault="00853B3E" w:rsidP="00853B3E">
      <w:pPr>
        <w:pStyle w:val="StandardWeb"/>
      </w:pPr>
      <w:r>
        <w:t xml:space="preserve">Dir </w:t>
      </w:r>
      <w:proofErr w:type="spellStart"/>
      <w:r>
        <w:t>ursach</w:t>
      </w:r>
      <w:proofErr w:type="spellEnd"/>
      <w:r>
        <w:t xml:space="preserve"> aber der Heiden zufalle </w:t>
      </w:r>
      <w:proofErr w:type="spellStart"/>
      <w:r>
        <w:t>drueckt</w:t>
      </w:r>
      <w:proofErr w:type="spellEnd"/>
      <w:r>
        <w:t xml:space="preserve"> er aus mit </w:t>
      </w:r>
      <w:proofErr w:type="spellStart"/>
      <w:r>
        <w:t>disen</w:t>
      </w:r>
      <w:proofErr w:type="spellEnd"/>
      <w:r>
        <w:t xml:space="preserve"> </w:t>
      </w:r>
      <w:proofErr w:type="spellStart"/>
      <w:r>
        <w:t>wortten</w:t>
      </w:r>
      <w:proofErr w:type="spellEnd"/>
      <w:r>
        <w:t xml:space="preserve">: denn </w:t>
      </w:r>
      <w:proofErr w:type="spellStart"/>
      <w:r>
        <w:t>bey</w:t>
      </w:r>
      <w:proofErr w:type="spellEnd"/>
      <w:r>
        <w:t xml:space="preserve"> dir ist Gott und ist sonst kein Gott mehr: </w:t>
      </w:r>
      <w:proofErr w:type="spellStart"/>
      <w:r>
        <w:t>wil</w:t>
      </w:r>
      <w:proofErr w:type="spellEnd"/>
      <w:r>
        <w:t xml:space="preserve"> anzeigen / das die </w:t>
      </w:r>
      <w:proofErr w:type="spellStart"/>
      <w:r>
        <w:t>heiden</w:t>
      </w:r>
      <w:proofErr w:type="spellEnd"/>
      <w:r>
        <w:t xml:space="preserve"> </w:t>
      </w:r>
      <w:proofErr w:type="spellStart"/>
      <w:r>
        <w:t>umb</w:t>
      </w:r>
      <w:proofErr w:type="spellEnd"/>
      <w:r>
        <w:t xml:space="preserve"> des willen am meisten dem Evangelio CHRISTI </w:t>
      </w:r>
      <w:proofErr w:type="spellStart"/>
      <w:r>
        <w:t>geprediget</w:t>
      </w:r>
      <w:proofErr w:type="spellEnd"/>
      <w:r>
        <w:t xml:space="preserve"> </w:t>
      </w:r>
      <w:proofErr w:type="spellStart"/>
      <w:r>
        <w:t>jnen</w:t>
      </w:r>
      <w:proofErr w:type="spellEnd"/>
      <w:r>
        <w:t xml:space="preserve"> von den Juden zufallen werden das sie </w:t>
      </w:r>
      <w:proofErr w:type="spellStart"/>
      <w:r>
        <w:t>hoeren</w:t>
      </w:r>
      <w:proofErr w:type="spellEnd"/>
      <w:r>
        <w:t xml:space="preserve"> und lesen das alle Gottes </w:t>
      </w:r>
      <w:proofErr w:type="spellStart"/>
      <w:r>
        <w:t>verheissunge</w:t>
      </w:r>
      <w:proofErr w:type="spellEnd"/>
      <w:r>
        <w:t xml:space="preserve"> den Juden </w:t>
      </w:r>
      <w:proofErr w:type="spellStart"/>
      <w:r>
        <w:t>gescheen</w:t>
      </w:r>
      <w:proofErr w:type="spellEnd"/>
      <w:r>
        <w:t xml:space="preserve"> keinen andern Heiland zeigen denn JESUM CHRISTUM: wie </w:t>
      </w:r>
      <w:proofErr w:type="spellStart"/>
      <w:r>
        <w:t>Acto</w:t>
      </w:r>
      <w:proofErr w:type="spellEnd"/>
      <w:r>
        <w:t xml:space="preserve">. 17. Lucas auch schreibet das die </w:t>
      </w:r>
      <w:proofErr w:type="spellStart"/>
      <w:r>
        <w:t>Buerger</w:t>
      </w:r>
      <w:proofErr w:type="spellEnd"/>
      <w:r>
        <w:t xml:space="preserve"> von Thessalonich und </w:t>
      </w:r>
      <w:proofErr w:type="spellStart"/>
      <w:r>
        <w:t>Berrhoen</w:t>
      </w:r>
      <w:proofErr w:type="spellEnd"/>
      <w:r>
        <w:t xml:space="preserve"> S. Pauli </w:t>
      </w:r>
      <w:proofErr w:type="spellStart"/>
      <w:r>
        <w:t>predigeten</w:t>
      </w:r>
      <w:proofErr w:type="spellEnd"/>
      <w:r>
        <w:t xml:space="preserve"> </w:t>
      </w:r>
      <w:proofErr w:type="spellStart"/>
      <w:r>
        <w:t>darumb</w:t>
      </w:r>
      <w:proofErr w:type="spellEnd"/>
      <w:r>
        <w:t xml:space="preserve"> </w:t>
      </w:r>
      <w:proofErr w:type="spellStart"/>
      <w:r>
        <w:t>glewbeten</w:t>
      </w:r>
      <w:proofErr w:type="spellEnd"/>
      <w:r>
        <w:t xml:space="preserve"> das sie in der </w:t>
      </w:r>
      <w:proofErr w:type="spellStart"/>
      <w:r>
        <w:t>schrifft</w:t>
      </w:r>
      <w:proofErr w:type="spellEnd"/>
      <w:r>
        <w:t xml:space="preserve"> so </w:t>
      </w:r>
      <w:proofErr w:type="spellStart"/>
      <w:r>
        <w:t>funden</w:t>
      </w:r>
      <w:proofErr w:type="spellEnd"/>
      <w:r>
        <w:t xml:space="preserve"> wie Paulus predigt. </w:t>
      </w:r>
    </w:p>
    <w:p w14:paraId="56B79E03" w14:textId="77777777" w:rsidR="00853B3E" w:rsidRDefault="00853B3E" w:rsidP="00853B3E">
      <w:pPr>
        <w:pStyle w:val="StandardWeb"/>
      </w:pPr>
      <w:proofErr w:type="spellStart"/>
      <w:r>
        <w:rPr>
          <w:rStyle w:val="Fett"/>
          <w:rFonts w:eastAsiaTheme="majorEastAsia"/>
        </w:rPr>
        <w:t>Forwar</w:t>
      </w:r>
      <w:proofErr w:type="spellEnd"/>
      <w:r>
        <w:rPr>
          <w:rStyle w:val="Fett"/>
          <w:rFonts w:eastAsiaTheme="majorEastAsia"/>
        </w:rPr>
        <w:t xml:space="preserve"> du bist EIN VERBORGEN </w:t>
      </w:r>
      <w:proofErr w:type="spellStart"/>
      <w:r>
        <w:rPr>
          <w:rStyle w:val="Fett"/>
          <w:rFonts w:eastAsiaTheme="majorEastAsia"/>
        </w:rPr>
        <w:t>GOT</w:t>
      </w:r>
      <w:proofErr w:type="spellEnd"/>
      <w:r>
        <w:rPr>
          <w:rStyle w:val="Fett"/>
          <w:rFonts w:eastAsiaTheme="majorEastAsia"/>
        </w:rPr>
        <w:t xml:space="preserve"> DER </w:t>
      </w:r>
      <w:proofErr w:type="spellStart"/>
      <w:r>
        <w:rPr>
          <w:rStyle w:val="Fett"/>
          <w:rFonts w:eastAsiaTheme="majorEastAsia"/>
        </w:rPr>
        <w:t>GOT</w:t>
      </w:r>
      <w:proofErr w:type="spellEnd"/>
      <w:r>
        <w:rPr>
          <w:rStyle w:val="Fett"/>
          <w:rFonts w:eastAsiaTheme="majorEastAsia"/>
        </w:rPr>
        <w:t xml:space="preserve"> ISRAEL DER HEILAND. Aber die </w:t>
      </w:r>
      <w:proofErr w:type="spellStart"/>
      <w:r>
        <w:rPr>
          <w:rStyle w:val="Fett"/>
          <w:rFonts w:eastAsiaTheme="majorEastAsia"/>
        </w:rPr>
        <w:t>goetzenmecher</w:t>
      </w:r>
      <w:proofErr w:type="spellEnd"/>
      <w:r>
        <w:rPr>
          <w:rStyle w:val="Fett"/>
          <w:rFonts w:eastAsiaTheme="majorEastAsia"/>
        </w:rPr>
        <w:t xml:space="preserve"> </w:t>
      </w:r>
      <w:proofErr w:type="spellStart"/>
      <w:r>
        <w:rPr>
          <w:rStyle w:val="Fett"/>
          <w:rFonts w:eastAsiaTheme="majorEastAsia"/>
        </w:rPr>
        <w:t>muessen</w:t>
      </w:r>
      <w:proofErr w:type="spellEnd"/>
      <w:r>
        <w:rPr>
          <w:rStyle w:val="Fett"/>
          <w:rFonts w:eastAsiaTheme="majorEastAsia"/>
        </w:rPr>
        <w:t xml:space="preserve"> alle mit </w:t>
      </w:r>
      <w:proofErr w:type="spellStart"/>
      <w:r>
        <w:rPr>
          <w:rStyle w:val="Fett"/>
          <w:rFonts w:eastAsiaTheme="majorEastAsia"/>
        </w:rPr>
        <w:t>schanden</w:t>
      </w:r>
      <w:proofErr w:type="spellEnd"/>
      <w:r>
        <w:rPr>
          <w:rStyle w:val="Fett"/>
          <w:rFonts w:eastAsiaTheme="majorEastAsia"/>
        </w:rPr>
        <w:t xml:space="preserve"> und </w:t>
      </w:r>
      <w:proofErr w:type="spellStart"/>
      <w:r>
        <w:rPr>
          <w:rStyle w:val="Fett"/>
          <w:rFonts w:eastAsiaTheme="majorEastAsia"/>
        </w:rPr>
        <w:t>hohn</w:t>
      </w:r>
      <w:proofErr w:type="spellEnd"/>
      <w:r>
        <w:rPr>
          <w:rStyle w:val="Fett"/>
          <w:rFonts w:eastAsiaTheme="majorEastAsia"/>
        </w:rPr>
        <w:t xml:space="preserve"> bestehen und miteinander schamrot hingehen. Israel aber wird </w:t>
      </w:r>
      <w:proofErr w:type="spellStart"/>
      <w:r>
        <w:rPr>
          <w:rStyle w:val="Fett"/>
          <w:rFonts w:eastAsiaTheme="majorEastAsia"/>
        </w:rPr>
        <w:t>erloeset</w:t>
      </w:r>
      <w:proofErr w:type="spellEnd"/>
      <w:r>
        <w:rPr>
          <w:rStyle w:val="Fett"/>
          <w:rFonts w:eastAsiaTheme="majorEastAsia"/>
        </w:rPr>
        <w:t xml:space="preserve"> durch den </w:t>
      </w:r>
      <w:proofErr w:type="spellStart"/>
      <w:r>
        <w:rPr>
          <w:rStyle w:val="Fett"/>
          <w:rFonts w:eastAsiaTheme="majorEastAsia"/>
        </w:rPr>
        <w:t>Hern</w:t>
      </w:r>
      <w:proofErr w:type="spellEnd"/>
      <w:r>
        <w:rPr>
          <w:rStyle w:val="Fett"/>
          <w:rFonts w:eastAsiaTheme="majorEastAsia"/>
        </w:rPr>
        <w:t xml:space="preserve"> durch ein ewige </w:t>
      </w:r>
      <w:proofErr w:type="spellStart"/>
      <w:r>
        <w:rPr>
          <w:rStyle w:val="Fett"/>
          <w:rFonts w:eastAsiaTheme="majorEastAsia"/>
        </w:rPr>
        <w:t>erloesung</w:t>
      </w:r>
      <w:proofErr w:type="spellEnd"/>
      <w:r>
        <w:rPr>
          <w:rStyle w:val="Fett"/>
          <w:rFonts w:eastAsiaTheme="majorEastAsia"/>
        </w:rPr>
        <w:t xml:space="preserve"> und wird nicht zuschanden noch </w:t>
      </w:r>
      <w:proofErr w:type="spellStart"/>
      <w:r>
        <w:rPr>
          <w:rStyle w:val="Fett"/>
          <w:rFonts w:eastAsiaTheme="majorEastAsia"/>
        </w:rPr>
        <w:t>zuspott</w:t>
      </w:r>
      <w:proofErr w:type="spellEnd"/>
      <w:r>
        <w:rPr>
          <w:rStyle w:val="Fett"/>
          <w:rFonts w:eastAsiaTheme="majorEastAsia"/>
        </w:rPr>
        <w:t xml:space="preserve"> </w:t>
      </w:r>
      <w:proofErr w:type="spellStart"/>
      <w:r>
        <w:rPr>
          <w:rStyle w:val="Fett"/>
          <w:rFonts w:eastAsiaTheme="majorEastAsia"/>
        </w:rPr>
        <w:t>jmer</w:t>
      </w:r>
      <w:proofErr w:type="spellEnd"/>
      <w:r>
        <w:rPr>
          <w:rStyle w:val="Fett"/>
          <w:rFonts w:eastAsiaTheme="majorEastAsia"/>
        </w:rPr>
        <w:t xml:space="preserve"> und ewiglich.</w:t>
      </w:r>
      <w:r>
        <w:t xml:space="preserve"> </w:t>
      </w:r>
    </w:p>
    <w:p w14:paraId="5D35BE77" w14:textId="77777777" w:rsidR="00853B3E" w:rsidRDefault="00853B3E" w:rsidP="00853B3E">
      <w:pPr>
        <w:pStyle w:val="StandardWeb"/>
      </w:pPr>
      <w:r>
        <w:t xml:space="preserve">In </w:t>
      </w:r>
      <w:proofErr w:type="spellStart"/>
      <w:r>
        <w:t>disem</w:t>
      </w:r>
      <w:proofErr w:type="spellEnd"/>
      <w:r>
        <w:t xml:space="preserve"> </w:t>
      </w:r>
      <w:proofErr w:type="spellStart"/>
      <w:r>
        <w:t>fuenfften</w:t>
      </w:r>
      <w:proofErr w:type="spellEnd"/>
      <w:r>
        <w:t xml:space="preserve"> teil last uns reden. </w:t>
      </w:r>
    </w:p>
    <w:p w14:paraId="71D8D237" w14:textId="77777777" w:rsidR="00853B3E" w:rsidRDefault="00853B3E" w:rsidP="00853B3E">
      <w:pPr>
        <w:pStyle w:val="berschrift3"/>
      </w:pPr>
      <w:r>
        <w:t>Von dem verborgen Gott Israel dem Heiland JESU CHRISTO.</w:t>
      </w:r>
    </w:p>
    <w:p w14:paraId="260572E8" w14:textId="77777777" w:rsidR="00853B3E" w:rsidRDefault="00853B3E" w:rsidP="00853B3E">
      <w:pPr>
        <w:pStyle w:val="StandardWeb"/>
      </w:pPr>
      <w:r>
        <w:t xml:space="preserve">CHRISTUS wird </w:t>
      </w:r>
      <w:proofErr w:type="spellStart"/>
      <w:r>
        <w:t>umb</w:t>
      </w:r>
      <w:proofErr w:type="spellEnd"/>
      <w:r>
        <w:t xml:space="preserve"> dreier </w:t>
      </w:r>
      <w:proofErr w:type="spellStart"/>
      <w:r>
        <w:t>ursache</w:t>
      </w:r>
      <w:proofErr w:type="spellEnd"/>
      <w:r>
        <w:t xml:space="preserve"> willen ein verborgener Gott </w:t>
      </w:r>
      <w:proofErr w:type="spellStart"/>
      <w:r>
        <w:t>genennet</w:t>
      </w:r>
      <w:proofErr w:type="spellEnd"/>
      <w:r>
        <w:t xml:space="preserve">: zum ersten das sein ewige </w:t>
      </w:r>
      <w:proofErr w:type="spellStart"/>
      <w:r>
        <w:t>Gottliche</w:t>
      </w:r>
      <w:proofErr w:type="spellEnd"/>
      <w:r>
        <w:t xml:space="preserve"> </w:t>
      </w:r>
      <w:proofErr w:type="spellStart"/>
      <w:r>
        <w:t>Maiestet</w:t>
      </w:r>
      <w:proofErr w:type="spellEnd"/>
      <w:r>
        <w:t xml:space="preserve"> von menschlicher </w:t>
      </w:r>
      <w:proofErr w:type="spellStart"/>
      <w:r>
        <w:t>vernunfft</w:t>
      </w:r>
      <w:proofErr w:type="spellEnd"/>
      <w:r>
        <w:t xml:space="preserve"> nicht begriffen mag werden / wie Jo. 1. spricht / niemand hat Gott je gesehen: zum andern das </w:t>
      </w:r>
      <w:proofErr w:type="spellStart"/>
      <w:r>
        <w:t>vernunfft</w:t>
      </w:r>
      <w:proofErr w:type="spellEnd"/>
      <w:r>
        <w:t xml:space="preserve"> </w:t>
      </w:r>
      <w:proofErr w:type="spellStart"/>
      <w:r>
        <w:t>dis</w:t>
      </w:r>
      <w:proofErr w:type="spellEnd"/>
      <w:r>
        <w:t xml:space="preserve"> nicht </w:t>
      </w:r>
      <w:proofErr w:type="spellStart"/>
      <w:r>
        <w:t>begreiffen</w:t>
      </w:r>
      <w:proofErr w:type="spellEnd"/>
      <w:r>
        <w:t xml:space="preserve"> kann das er durch Creutz </w:t>
      </w:r>
      <w:proofErr w:type="spellStart"/>
      <w:r>
        <w:t>herlich</w:t>
      </w:r>
      <w:proofErr w:type="spellEnd"/>
      <w:r>
        <w:t xml:space="preserve"> werde und seine </w:t>
      </w:r>
      <w:proofErr w:type="spellStart"/>
      <w:r>
        <w:t>glewbigen</w:t>
      </w:r>
      <w:proofErr w:type="spellEnd"/>
      <w:r>
        <w:t xml:space="preserve"> durch </w:t>
      </w:r>
      <w:proofErr w:type="spellStart"/>
      <w:r>
        <w:t>truebsal</w:t>
      </w:r>
      <w:proofErr w:type="spellEnd"/>
      <w:r>
        <w:t xml:space="preserve"> seligmache / wie Paulus 1. Cor. 2. spricht / Ein </w:t>
      </w:r>
      <w:proofErr w:type="spellStart"/>
      <w:r>
        <w:t>natuerlich</w:t>
      </w:r>
      <w:proofErr w:type="spellEnd"/>
      <w:r>
        <w:t xml:space="preserve"> </w:t>
      </w:r>
      <w:proofErr w:type="spellStart"/>
      <w:r>
        <w:t>mensch</w:t>
      </w:r>
      <w:proofErr w:type="spellEnd"/>
      <w:r>
        <w:t xml:space="preserve"> verstehet nichts vom geist: zum dritten das Gott </w:t>
      </w:r>
      <w:proofErr w:type="spellStart"/>
      <w:r>
        <w:t>mensch</w:t>
      </w:r>
      <w:proofErr w:type="spellEnd"/>
      <w:r>
        <w:t xml:space="preserve"> wird und sich </w:t>
      </w:r>
      <w:proofErr w:type="spellStart"/>
      <w:r>
        <w:t>creutzigen</w:t>
      </w:r>
      <w:proofErr w:type="spellEnd"/>
      <w:r>
        <w:t xml:space="preserve"> lest ist der </w:t>
      </w:r>
      <w:proofErr w:type="spellStart"/>
      <w:r>
        <w:t>vernunfft</w:t>
      </w:r>
      <w:proofErr w:type="spellEnd"/>
      <w:r>
        <w:t xml:space="preserve"> gar verborgen / wie Paulus 1. Cor. 2. spricht / </w:t>
      </w:r>
      <w:proofErr w:type="spellStart"/>
      <w:r>
        <w:t>Hetten</w:t>
      </w:r>
      <w:proofErr w:type="spellEnd"/>
      <w:r>
        <w:t xml:space="preserve"> sie den </w:t>
      </w:r>
      <w:proofErr w:type="spellStart"/>
      <w:r>
        <w:t>Hern</w:t>
      </w:r>
      <w:proofErr w:type="spellEnd"/>
      <w:r>
        <w:t xml:space="preserve"> der </w:t>
      </w:r>
      <w:proofErr w:type="spellStart"/>
      <w:r>
        <w:t>herlickeit</w:t>
      </w:r>
      <w:proofErr w:type="spellEnd"/>
      <w:r>
        <w:t xml:space="preserve"> </w:t>
      </w:r>
      <w:proofErr w:type="spellStart"/>
      <w:r>
        <w:t>erkand</w:t>
      </w:r>
      <w:proofErr w:type="spellEnd"/>
      <w:r>
        <w:t xml:space="preserve"> so </w:t>
      </w:r>
      <w:proofErr w:type="spellStart"/>
      <w:r>
        <w:t>hettens</w:t>
      </w:r>
      <w:proofErr w:type="spellEnd"/>
      <w:r>
        <w:t xml:space="preserve"> </w:t>
      </w:r>
      <w:proofErr w:type="spellStart"/>
      <w:r>
        <w:t>jn</w:t>
      </w:r>
      <w:proofErr w:type="spellEnd"/>
      <w:r>
        <w:t xml:space="preserve"> nicht </w:t>
      </w:r>
      <w:proofErr w:type="spellStart"/>
      <w:r>
        <w:t>gecreutziget</w:t>
      </w:r>
      <w:proofErr w:type="spellEnd"/>
      <w:r>
        <w:t xml:space="preserve">. </w:t>
      </w:r>
    </w:p>
    <w:p w14:paraId="3A15E98D" w14:textId="77777777" w:rsidR="00853B3E" w:rsidRDefault="00853B3E" w:rsidP="00853B3E">
      <w:pPr>
        <w:pStyle w:val="StandardWeb"/>
      </w:pPr>
      <w:r>
        <w:t xml:space="preserve">Summa </w:t>
      </w:r>
      <w:proofErr w:type="spellStart"/>
      <w:r>
        <w:t>disen</w:t>
      </w:r>
      <w:proofErr w:type="spellEnd"/>
      <w:r>
        <w:t xml:space="preserve"> Gott kennet niemand denn wer seinem </w:t>
      </w:r>
      <w:proofErr w:type="spellStart"/>
      <w:r>
        <w:t>wortt</w:t>
      </w:r>
      <w:proofErr w:type="spellEnd"/>
      <w:r>
        <w:t xml:space="preserve"> </w:t>
      </w:r>
      <w:proofErr w:type="spellStart"/>
      <w:r>
        <w:t>glewbet</w:t>
      </w:r>
      <w:proofErr w:type="spellEnd"/>
      <w:r>
        <w:t xml:space="preserve">: allen </w:t>
      </w:r>
      <w:proofErr w:type="spellStart"/>
      <w:r>
        <w:t>unglewbigen</w:t>
      </w:r>
      <w:proofErr w:type="spellEnd"/>
      <w:r>
        <w:t xml:space="preserve"> ist seine </w:t>
      </w:r>
      <w:proofErr w:type="spellStart"/>
      <w:r>
        <w:t>Maiestet</w:t>
      </w:r>
      <w:proofErr w:type="spellEnd"/>
      <w:r>
        <w:t xml:space="preserve"> verborgen. </w:t>
      </w:r>
    </w:p>
    <w:p w14:paraId="75AD93B2" w14:textId="786DB60D" w:rsidR="00853B3E" w:rsidRDefault="00853B3E" w:rsidP="00853B3E">
      <w:pPr>
        <w:pStyle w:val="StandardWeb"/>
      </w:pPr>
      <w:r>
        <w:t xml:space="preserve">Wie er aber Israels Gott </w:t>
      </w:r>
      <w:proofErr w:type="spellStart"/>
      <w:r>
        <w:t>darumb</w:t>
      </w:r>
      <w:proofErr w:type="spellEnd"/>
      <w:r>
        <w:t xml:space="preserve"> </w:t>
      </w:r>
      <w:proofErr w:type="spellStart"/>
      <w:r>
        <w:t>genennet</w:t>
      </w:r>
      <w:proofErr w:type="spellEnd"/>
      <w:r>
        <w:t xml:space="preserve"> das er Israel </w:t>
      </w:r>
      <w:proofErr w:type="spellStart"/>
      <w:r>
        <w:t>verheissen</w:t>
      </w:r>
      <w:proofErr w:type="spellEnd"/>
      <w:r>
        <w:t xml:space="preserve"> Ge. 28. und niemands Gott ist denn wer </w:t>
      </w:r>
      <w:proofErr w:type="spellStart"/>
      <w:r>
        <w:t>glewbet</w:t>
      </w:r>
      <w:proofErr w:type="spellEnd"/>
      <w:r>
        <w:t xml:space="preserve"> als Israel: daher die </w:t>
      </w:r>
      <w:proofErr w:type="spellStart"/>
      <w:r>
        <w:t>glewbigen</w:t>
      </w:r>
      <w:proofErr w:type="spellEnd"/>
      <w:r>
        <w:t xml:space="preserve"> ein Israel Gottes </w:t>
      </w:r>
      <w:proofErr w:type="spellStart"/>
      <w:r>
        <w:t>heissen</w:t>
      </w:r>
      <w:proofErr w:type="spellEnd"/>
      <w:r>
        <w:t xml:space="preserve"> Gala. 6. Also wird er </w:t>
      </w:r>
      <w:proofErr w:type="spellStart"/>
      <w:r>
        <w:t>darumb</w:t>
      </w:r>
      <w:proofErr w:type="spellEnd"/>
      <w:r>
        <w:t xml:space="preserve"> </w:t>
      </w:r>
      <w:proofErr w:type="spellStart"/>
      <w:r>
        <w:t>genennet</w:t>
      </w:r>
      <w:proofErr w:type="spellEnd"/>
      <w:r>
        <w:t xml:space="preserve"> ein Heiland das er sein </w:t>
      </w:r>
      <w:proofErr w:type="spellStart"/>
      <w:r>
        <w:t>volck</w:t>
      </w:r>
      <w:proofErr w:type="spellEnd"/>
      <w:r>
        <w:t xml:space="preserve"> </w:t>
      </w:r>
      <w:proofErr w:type="spellStart"/>
      <w:r>
        <w:t>erloeset</w:t>
      </w:r>
      <w:proofErr w:type="spellEnd"/>
      <w:r>
        <w:t xml:space="preserve"> von </w:t>
      </w:r>
      <w:proofErr w:type="spellStart"/>
      <w:r>
        <w:t>suenden</w:t>
      </w:r>
      <w:proofErr w:type="spellEnd"/>
      <w:r>
        <w:t xml:space="preserve"> und kein </w:t>
      </w:r>
      <w:proofErr w:type="spellStart"/>
      <w:r>
        <w:t>name</w:t>
      </w:r>
      <w:proofErr w:type="spellEnd"/>
      <w:r>
        <w:t xml:space="preserve"> den </w:t>
      </w:r>
      <w:proofErr w:type="spellStart"/>
      <w:r>
        <w:t>menschen</w:t>
      </w:r>
      <w:proofErr w:type="spellEnd"/>
      <w:r>
        <w:t xml:space="preserve"> gegeben ist darinnen Heil </w:t>
      </w:r>
      <w:proofErr w:type="spellStart"/>
      <w:r>
        <w:t>seie</w:t>
      </w:r>
      <w:proofErr w:type="spellEnd"/>
      <w:r>
        <w:t xml:space="preserve"> denn CHRISTUS unser </w:t>
      </w:r>
      <w:proofErr w:type="spellStart"/>
      <w:r w:rsidRPr="00FD7877">
        <w:t>HelffeGott</w:t>
      </w:r>
      <w:proofErr w:type="spellEnd"/>
      <w:r>
        <w:t xml:space="preserve">. Die </w:t>
      </w:r>
      <w:proofErr w:type="spellStart"/>
      <w:r>
        <w:t>goetzenmacher</w:t>
      </w:r>
      <w:proofErr w:type="spellEnd"/>
      <w:r>
        <w:t xml:space="preserve"> zuschanden werden und miteinander schamrot hingehen / ist alles das im </w:t>
      </w:r>
      <w:proofErr w:type="spellStart"/>
      <w:r>
        <w:t>unglawben</w:t>
      </w:r>
      <w:proofErr w:type="spellEnd"/>
      <w:r>
        <w:t xml:space="preserve"> </w:t>
      </w:r>
      <w:proofErr w:type="spellStart"/>
      <w:r>
        <w:t>goetzen</w:t>
      </w:r>
      <w:proofErr w:type="spellEnd"/>
      <w:r>
        <w:t xml:space="preserve"> macht und </w:t>
      </w:r>
      <w:proofErr w:type="spellStart"/>
      <w:r>
        <w:t>leret</w:t>
      </w:r>
      <w:proofErr w:type="spellEnd"/>
      <w:r>
        <w:t xml:space="preserve"> </w:t>
      </w:r>
      <w:proofErr w:type="spellStart"/>
      <w:r>
        <w:t>auff</w:t>
      </w:r>
      <w:proofErr w:type="spellEnd"/>
      <w:r>
        <w:t xml:space="preserve"> </w:t>
      </w:r>
      <w:proofErr w:type="spellStart"/>
      <w:r>
        <w:t>ettwas</w:t>
      </w:r>
      <w:proofErr w:type="spellEnd"/>
      <w:r>
        <w:t xml:space="preserve"> </w:t>
      </w:r>
      <w:proofErr w:type="spellStart"/>
      <w:r>
        <w:t>trawen</w:t>
      </w:r>
      <w:proofErr w:type="spellEnd"/>
      <w:r>
        <w:t xml:space="preserve"> dadurch </w:t>
      </w:r>
      <w:proofErr w:type="spellStart"/>
      <w:r>
        <w:t>gerechtickeit</w:t>
      </w:r>
      <w:proofErr w:type="spellEnd"/>
      <w:r>
        <w:t xml:space="preserve"> und </w:t>
      </w:r>
      <w:proofErr w:type="spellStart"/>
      <w:r>
        <w:t>selickeit</w:t>
      </w:r>
      <w:proofErr w:type="spellEnd"/>
      <w:r>
        <w:t xml:space="preserve"> </w:t>
      </w:r>
      <w:proofErr w:type="spellStart"/>
      <w:r>
        <w:t>zuerlangen</w:t>
      </w:r>
      <w:proofErr w:type="spellEnd"/>
      <w:r>
        <w:t xml:space="preserve"> das nicht CHRISTUS ist verflucht und </w:t>
      </w:r>
      <w:proofErr w:type="spellStart"/>
      <w:r>
        <w:t>ewigverdampt</w:t>
      </w:r>
      <w:proofErr w:type="spellEnd"/>
      <w:r>
        <w:t xml:space="preserve"> sein / wie Gott </w:t>
      </w:r>
      <w:proofErr w:type="spellStart"/>
      <w:r>
        <w:t>selbs</w:t>
      </w:r>
      <w:proofErr w:type="spellEnd"/>
      <w:r>
        <w:t xml:space="preserve"> spricht </w:t>
      </w:r>
      <w:proofErr w:type="spellStart"/>
      <w:r>
        <w:t>Exodi</w:t>
      </w:r>
      <w:proofErr w:type="spellEnd"/>
      <w:r>
        <w:t xml:space="preserve"> 20. Ich </w:t>
      </w:r>
      <w:proofErr w:type="spellStart"/>
      <w:r>
        <w:t>wil</w:t>
      </w:r>
      <w:proofErr w:type="spellEnd"/>
      <w:r>
        <w:t xml:space="preserve"> niemand unschuldig halten der meinen </w:t>
      </w:r>
      <w:proofErr w:type="spellStart"/>
      <w:r>
        <w:t>namen</w:t>
      </w:r>
      <w:proofErr w:type="spellEnd"/>
      <w:r>
        <w:t xml:space="preserve"> vergeblich </w:t>
      </w:r>
      <w:proofErr w:type="spellStart"/>
      <w:r>
        <w:t>fueret</w:t>
      </w:r>
      <w:proofErr w:type="spellEnd"/>
      <w:r>
        <w:t xml:space="preserve"> / und Joan. 3. Wer nicht </w:t>
      </w:r>
      <w:proofErr w:type="spellStart"/>
      <w:r>
        <w:t>glewbet</w:t>
      </w:r>
      <w:proofErr w:type="spellEnd"/>
      <w:r>
        <w:t xml:space="preserve"> dem </w:t>
      </w:r>
      <w:proofErr w:type="spellStart"/>
      <w:r>
        <w:t>Sone</w:t>
      </w:r>
      <w:proofErr w:type="spellEnd"/>
      <w:r>
        <w:t xml:space="preserve"> </w:t>
      </w:r>
      <w:proofErr w:type="spellStart"/>
      <w:r>
        <w:t>auff</w:t>
      </w:r>
      <w:proofErr w:type="spellEnd"/>
      <w:r>
        <w:t xml:space="preserve"> dem bleibet Gottes </w:t>
      </w:r>
      <w:proofErr w:type="spellStart"/>
      <w:r>
        <w:t>zorn</w:t>
      </w:r>
      <w:proofErr w:type="spellEnd"/>
      <w:r>
        <w:t xml:space="preserve">. Israel aber </w:t>
      </w:r>
      <w:proofErr w:type="spellStart"/>
      <w:r>
        <w:t>erloeset</w:t>
      </w:r>
      <w:proofErr w:type="spellEnd"/>
      <w:r>
        <w:t xml:space="preserve"> werden durch den </w:t>
      </w:r>
      <w:proofErr w:type="spellStart"/>
      <w:r>
        <w:t>Hern</w:t>
      </w:r>
      <w:proofErr w:type="spellEnd"/>
      <w:r>
        <w:t xml:space="preserve"> mit ewiger </w:t>
      </w:r>
      <w:proofErr w:type="spellStart"/>
      <w:r>
        <w:t>erloesung</w:t>
      </w:r>
      <w:proofErr w:type="spellEnd"/>
      <w:r>
        <w:t xml:space="preserve"> und </w:t>
      </w:r>
      <w:proofErr w:type="spellStart"/>
      <w:r>
        <w:t>nimermehr</w:t>
      </w:r>
      <w:proofErr w:type="spellEnd"/>
      <w:r>
        <w:t xml:space="preserve"> zuschanden werden / </w:t>
      </w:r>
      <w:proofErr w:type="spellStart"/>
      <w:r>
        <w:t>heist</w:t>
      </w:r>
      <w:proofErr w:type="spellEnd"/>
      <w:r>
        <w:t xml:space="preserve"> alle </w:t>
      </w:r>
      <w:proofErr w:type="spellStart"/>
      <w:r>
        <w:t>glewbigen</w:t>
      </w:r>
      <w:proofErr w:type="spellEnd"/>
      <w:r>
        <w:t xml:space="preserve"> an CHRISTUM </w:t>
      </w:r>
      <w:proofErr w:type="spellStart"/>
      <w:r>
        <w:t>jren</w:t>
      </w:r>
      <w:proofErr w:type="spellEnd"/>
      <w:r>
        <w:t xml:space="preserve"> </w:t>
      </w:r>
      <w:proofErr w:type="spellStart"/>
      <w:r>
        <w:t>erloeser</w:t>
      </w:r>
      <w:proofErr w:type="spellEnd"/>
      <w:r>
        <w:t xml:space="preserve"> von </w:t>
      </w:r>
      <w:proofErr w:type="spellStart"/>
      <w:r>
        <w:t>sund</w:t>
      </w:r>
      <w:proofErr w:type="spellEnd"/>
      <w:r>
        <w:t xml:space="preserve"> / </w:t>
      </w:r>
      <w:proofErr w:type="spellStart"/>
      <w:r>
        <w:t>tod</w:t>
      </w:r>
      <w:proofErr w:type="spellEnd"/>
      <w:r>
        <w:t xml:space="preserve"> / </w:t>
      </w:r>
      <w:proofErr w:type="spellStart"/>
      <w:r>
        <w:t>Teuffel</w:t>
      </w:r>
      <w:proofErr w:type="spellEnd"/>
      <w:r>
        <w:t xml:space="preserve"> / hell / durch den </w:t>
      </w:r>
      <w:proofErr w:type="spellStart"/>
      <w:r>
        <w:t>blossen</w:t>
      </w:r>
      <w:proofErr w:type="spellEnd"/>
      <w:r>
        <w:t xml:space="preserve"> </w:t>
      </w:r>
      <w:proofErr w:type="spellStart"/>
      <w:r>
        <w:t>glawben</w:t>
      </w:r>
      <w:proofErr w:type="spellEnd"/>
      <w:r>
        <w:t xml:space="preserve"> an CHRISTI verdienst und </w:t>
      </w:r>
      <w:proofErr w:type="spellStart"/>
      <w:r>
        <w:t>Gottliche</w:t>
      </w:r>
      <w:proofErr w:type="spellEnd"/>
      <w:r>
        <w:t xml:space="preserve"> </w:t>
      </w:r>
      <w:proofErr w:type="spellStart"/>
      <w:r>
        <w:t>verheissunge</w:t>
      </w:r>
      <w:proofErr w:type="spellEnd"/>
      <w:r>
        <w:t xml:space="preserve"> </w:t>
      </w:r>
      <w:proofErr w:type="spellStart"/>
      <w:r>
        <w:t>bey</w:t>
      </w:r>
      <w:proofErr w:type="spellEnd"/>
      <w:r>
        <w:t xml:space="preserve"> Gott ewigleben werden / als CHRISTUS </w:t>
      </w:r>
      <w:proofErr w:type="spellStart"/>
      <w:r>
        <w:t>selbs</w:t>
      </w:r>
      <w:proofErr w:type="spellEnd"/>
      <w:r>
        <w:t xml:space="preserve"> Jo. 3. zeuget und spricht / wer dem </w:t>
      </w:r>
      <w:proofErr w:type="spellStart"/>
      <w:r>
        <w:t>Sone</w:t>
      </w:r>
      <w:proofErr w:type="spellEnd"/>
      <w:r>
        <w:t xml:space="preserve"> </w:t>
      </w:r>
      <w:proofErr w:type="spellStart"/>
      <w:r>
        <w:t>glewbet</w:t>
      </w:r>
      <w:proofErr w:type="spellEnd"/>
      <w:r>
        <w:t xml:space="preserve"> der wird nicht </w:t>
      </w:r>
      <w:proofErr w:type="spellStart"/>
      <w:r>
        <w:t>verdampt</w:t>
      </w:r>
      <w:proofErr w:type="spellEnd"/>
      <w:r>
        <w:t xml:space="preserve"> / sondern ewigleben.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w:t>
      </w:r>
      <w:proofErr w:type="spellStart"/>
      <w:r>
        <w:t>fur</w:t>
      </w:r>
      <w:proofErr w:type="spellEnd"/>
      <w:r>
        <w:t xml:space="preserve"> war du bist ein verborgen Gott der Gott Israel der Heiland: aber die </w:t>
      </w:r>
      <w:proofErr w:type="spellStart"/>
      <w:r>
        <w:t>goetzenmacher</w:t>
      </w:r>
      <w:proofErr w:type="spellEnd"/>
      <w:r>
        <w:t xml:space="preserve"> </w:t>
      </w:r>
      <w:proofErr w:type="spellStart"/>
      <w:r>
        <w:t>muessen</w:t>
      </w:r>
      <w:proofErr w:type="spellEnd"/>
      <w:r>
        <w:t xml:space="preserve"> alle mit </w:t>
      </w:r>
      <w:proofErr w:type="spellStart"/>
      <w:r>
        <w:t>schanden</w:t>
      </w:r>
      <w:proofErr w:type="spellEnd"/>
      <w:r>
        <w:t xml:space="preserve"> und </w:t>
      </w:r>
      <w:proofErr w:type="spellStart"/>
      <w:r>
        <w:t>hohn</w:t>
      </w:r>
      <w:proofErr w:type="spellEnd"/>
      <w:r>
        <w:t xml:space="preserve"> bestehen und miteinander schamrot hingehen: Israel aber wird </w:t>
      </w:r>
      <w:proofErr w:type="spellStart"/>
      <w:r>
        <w:t>erloeset</w:t>
      </w:r>
      <w:proofErr w:type="spellEnd"/>
      <w:r>
        <w:t xml:space="preserve"> durch den </w:t>
      </w:r>
      <w:proofErr w:type="spellStart"/>
      <w:r>
        <w:t>Hern</w:t>
      </w:r>
      <w:proofErr w:type="spellEnd"/>
      <w:r>
        <w:t xml:space="preserve"> durch ein </w:t>
      </w:r>
      <w:proofErr w:type="spellStart"/>
      <w:r>
        <w:t>ewigerloesung</w:t>
      </w:r>
      <w:proofErr w:type="spellEnd"/>
      <w:r>
        <w:t xml:space="preserve"> und wird nicht zuschanden noch zu </w:t>
      </w:r>
      <w:proofErr w:type="spellStart"/>
      <w:r>
        <w:t>spott</w:t>
      </w:r>
      <w:proofErr w:type="spellEnd"/>
      <w:r>
        <w:t xml:space="preserve"> </w:t>
      </w:r>
      <w:proofErr w:type="spellStart"/>
      <w:r>
        <w:t>jmer</w:t>
      </w:r>
      <w:proofErr w:type="spellEnd"/>
      <w:r>
        <w:t xml:space="preserve"> und ewiglich) weissagen und anzeigen / wie die Apostel und alle Christen an CHRISTUM </w:t>
      </w:r>
      <w:proofErr w:type="spellStart"/>
      <w:r>
        <w:t>glewben</w:t>
      </w:r>
      <w:proofErr w:type="spellEnd"/>
      <w:r>
        <w:t xml:space="preserve"> und seine </w:t>
      </w:r>
      <w:proofErr w:type="spellStart"/>
      <w:r>
        <w:t>Maiestet</w:t>
      </w:r>
      <w:proofErr w:type="spellEnd"/>
      <w:r>
        <w:t xml:space="preserve"> und Predigt </w:t>
      </w:r>
      <w:proofErr w:type="spellStart"/>
      <w:r>
        <w:t>rhuemen</w:t>
      </w:r>
      <w:proofErr w:type="spellEnd"/>
      <w:r>
        <w:t xml:space="preserve"> werden als eines Gottes der durch nichts anders </w:t>
      </w:r>
      <w:proofErr w:type="spellStart"/>
      <w:r>
        <w:t>erkand</w:t>
      </w:r>
      <w:proofErr w:type="spellEnd"/>
      <w:r>
        <w:t xml:space="preserve"> wird denn durchs </w:t>
      </w:r>
      <w:proofErr w:type="spellStart"/>
      <w:r>
        <w:t>wortt</w:t>
      </w:r>
      <w:proofErr w:type="spellEnd"/>
      <w:r>
        <w:t xml:space="preserve"> </w:t>
      </w:r>
      <w:proofErr w:type="spellStart"/>
      <w:r>
        <w:t>geglewbet</w:t>
      </w:r>
      <w:proofErr w:type="spellEnd"/>
      <w:r>
        <w:t xml:space="preserve"> und durch nichts </w:t>
      </w:r>
      <w:proofErr w:type="spellStart"/>
      <w:r>
        <w:t>bekand</w:t>
      </w:r>
      <w:proofErr w:type="spellEnd"/>
      <w:r>
        <w:t xml:space="preserve"> wird denn durch die predigt des </w:t>
      </w:r>
      <w:proofErr w:type="spellStart"/>
      <w:r>
        <w:t>Evangelij</w:t>
      </w:r>
      <w:proofErr w:type="spellEnd"/>
      <w:r>
        <w:t xml:space="preserve"> / welches den </w:t>
      </w:r>
      <w:proofErr w:type="spellStart"/>
      <w:r>
        <w:t>unglewbigen</w:t>
      </w:r>
      <w:proofErr w:type="spellEnd"/>
      <w:r>
        <w:t xml:space="preserve"> </w:t>
      </w:r>
      <w:proofErr w:type="spellStart"/>
      <w:r>
        <w:t>ewigverdamnis</w:t>
      </w:r>
      <w:proofErr w:type="spellEnd"/>
      <w:r>
        <w:t xml:space="preserve"> und den </w:t>
      </w:r>
      <w:proofErr w:type="spellStart"/>
      <w:r>
        <w:t>glewbigen</w:t>
      </w:r>
      <w:proofErr w:type="spellEnd"/>
      <w:r>
        <w:t xml:space="preserve"> </w:t>
      </w:r>
      <w:proofErr w:type="spellStart"/>
      <w:r>
        <w:t>ewigeselickeit</w:t>
      </w:r>
      <w:proofErr w:type="spellEnd"/>
      <w:r>
        <w:t xml:space="preserve"> </w:t>
      </w:r>
      <w:proofErr w:type="spellStart"/>
      <w:r>
        <w:t>verkuendiget</w:t>
      </w:r>
      <w:proofErr w:type="spellEnd"/>
      <w:r>
        <w:t xml:space="preserve"> / wie der Evangelist Joannes durch und durch zeuget. </w:t>
      </w:r>
    </w:p>
    <w:p w14:paraId="1F080CD3" w14:textId="77777777" w:rsidR="00853B3E" w:rsidRDefault="00853B3E" w:rsidP="00853B3E">
      <w:pPr>
        <w:pStyle w:val="StandardWeb"/>
      </w:pPr>
      <w:r>
        <w:rPr>
          <w:rStyle w:val="Fett"/>
          <w:rFonts w:eastAsiaTheme="majorEastAsia"/>
        </w:rPr>
        <w:t xml:space="preserve">Denn so spricht der Herr der den </w:t>
      </w:r>
      <w:proofErr w:type="spellStart"/>
      <w:r>
        <w:rPr>
          <w:rStyle w:val="Fett"/>
          <w:rFonts w:eastAsiaTheme="majorEastAsia"/>
        </w:rPr>
        <w:t>Himel</w:t>
      </w:r>
      <w:proofErr w:type="spellEnd"/>
      <w:r>
        <w:rPr>
          <w:rStyle w:val="Fett"/>
          <w:rFonts w:eastAsiaTheme="majorEastAsia"/>
        </w:rPr>
        <w:t xml:space="preserve"> geschaffen hat / der Gott der die Erden </w:t>
      </w:r>
      <w:proofErr w:type="spellStart"/>
      <w:r>
        <w:rPr>
          <w:rStyle w:val="Fett"/>
          <w:rFonts w:eastAsiaTheme="majorEastAsia"/>
        </w:rPr>
        <w:t>zubereittet</w:t>
      </w:r>
      <w:proofErr w:type="spellEnd"/>
      <w:r>
        <w:rPr>
          <w:rStyle w:val="Fett"/>
          <w:rFonts w:eastAsiaTheme="majorEastAsia"/>
        </w:rPr>
        <w:t xml:space="preserve"> hat und hat sie gemacht und zugerichtet und sie nicht gemacht das sie leer </w:t>
      </w:r>
      <w:proofErr w:type="spellStart"/>
      <w:r>
        <w:rPr>
          <w:rStyle w:val="Fett"/>
          <w:rFonts w:eastAsiaTheme="majorEastAsia"/>
        </w:rPr>
        <w:t>sol</w:t>
      </w:r>
      <w:proofErr w:type="spellEnd"/>
      <w:r>
        <w:rPr>
          <w:rStyle w:val="Fett"/>
          <w:rFonts w:eastAsiaTheme="majorEastAsia"/>
        </w:rPr>
        <w:t xml:space="preserve"> sein sondern sie </w:t>
      </w:r>
      <w:proofErr w:type="spellStart"/>
      <w:r>
        <w:rPr>
          <w:rStyle w:val="Fett"/>
          <w:rFonts w:eastAsiaTheme="majorEastAsia"/>
        </w:rPr>
        <w:t>zubereitt</w:t>
      </w:r>
      <w:proofErr w:type="spellEnd"/>
      <w:r>
        <w:rPr>
          <w:rStyle w:val="Fett"/>
          <w:rFonts w:eastAsiaTheme="majorEastAsia"/>
        </w:rPr>
        <w:t xml:space="preserve"> hat das man </w:t>
      </w:r>
      <w:proofErr w:type="spellStart"/>
      <w:r>
        <w:rPr>
          <w:rStyle w:val="Fett"/>
          <w:rFonts w:eastAsiaTheme="majorEastAsia"/>
        </w:rPr>
        <w:t>drauff</w:t>
      </w:r>
      <w:proofErr w:type="spellEnd"/>
      <w:r>
        <w:rPr>
          <w:rStyle w:val="Fett"/>
          <w:rFonts w:eastAsiaTheme="majorEastAsia"/>
        </w:rPr>
        <w:t xml:space="preserve"> </w:t>
      </w:r>
      <w:proofErr w:type="spellStart"/>
      <w:r>
        <w:rPr>
          <w:rStyle w:val="Fett"/>
          <w:rFonts w:eastAsiaTheme="majorEastAsia"/>
        </w:rPr>
        <w:t>wonen</w:t>
      </w:r>
      <w:proofErr w:type="spellEnd"/>
      <w:r>
        <w:rPr>
          <w:rStyle w:val="Fett"/>
          <w:rFonts w:eastAsiaTheme="majorEastAsia"/>
        </w:rPr>
        <w:t xml:space="preserve"> </w:t>
      </w:r>
      <w:proofErr w:type="spellStart"/>
      <w:r>
        <w:rPr>
          <w:rStyle w:val="Fett"/>
          <w:rFonts w:eastAsiaTheme="majorEastAsia"/>
        </w:rPr>
        <w:t>solt</w:t>
      </w:r>
      <w:proofErr w:type="spellEnd"/>
      <w:r>
        <w:rPr>
          <w:rStyle w:val="Fett"/>
          <w:rFonts w:eastAsiaTheme="majorEastAsia"/>
        </w:rPr>
        <w:t xml:space="preserve">. Ich bin der Herr und ist keiner mehr: Ich habe nicht ins verborgen </w:t>
      </w:r>
      <w:proofErr w:type="spellStart"/>
      <w:r>
        <w:rPr>
          <w:rStyle w:val="Fett"/>
          <w:rFonts w:eastAsiaTheme="majorEastAsia"/>
        </w:rPr>
        <w:t>gered</w:t>
      </w:r>
      <w:proofErr w:type="spellEnd"/>
      <w:r>
        <w:rPr>
          <w:rStyle w:val="Fett"/>
          <w:rFonts w:eastAsiaTheme="majorEastAsia"/>
        </w:rPr>
        <w:t xml:space="preserve"> im finstern </w:t>
      </w:r>
      <w:proofErr w:type="spellStart"/>
      <w:r>
        <w:rPr>
          <w:rStyle w:val="Fett"/>
          <w:rFonts w:eastAsiaTheme="majorEastAsia"/>
        </w:rPr>
        <w:t>ort</w:t>
      </w:r>
      <w:proofErr w:type="spellEnd"/>
      <w:r>
        <w:rPr>
          <w:rStyle w:val="Fett"/>
          <w:rFonts w:eastAsiaTheme="majorEastAsia"/>
        </w:rPr>
        <w:t xml:space="preserve"> der Erden: Ich habe nicht zum Samen Jacob vergeblich gesagt / Suchet mich: denn ich bin der Herr der von </w:t>
      </w:r>
      <w:proofErr w:type="spellStart"/>
      <w:r>
        <w:rPr>
          <w:rStyle w:val="Fett"/>
          <w:rFonts w:eastAsiaTheme="majorEastAsia"/>
        </w:rPr>
        <w:t>gerechtickeit</w:t>
      </w:r>
      <w:proofErr w:type="spellEnd"/>
      <w:r>
        <w:rPr>
          <w:rStyle w:val="Fett"/>
          <w:rFonts w:eastAsiaTheme="majorEastAsia"/>
        </w:rPr>
        <w:t xml:space="preserve"> redet und </w:t>
      </w:r>
      <w:proofErr w:type="spellStart"/>
      <w:r>
        <w:rPr>
          <w:rStyle w:val="Fett"/>
          <w:rFonts w:eastAsiaTheme="majorEastAsia"/>
        </w:rPr>
        <w:t>verkuendiget</w:t>
      </w:r>
      <w:proofErr w:type="spellEnd"/>
      <w:r>
        <w:rPr>
          <w:rStyle w:val="Fett"/>
          <w:rFonts w:eastAsiaTheme="majorEastAsia"/>
        </w:rPr>
        <w:t xml:space="preserve"> das da recht ist.</w:t>
      </w:r>
      <w:r>
        <w:t xml:space="preserve"> </w:t>
      </w:r>
    </w:p>
    <w:p w14:paraId="12E0C98E" w14:textId="77777777" w:rsidR="00853B3E" w:rsidRDefault="00853B3E" w:rsidP="00853B3E">
      <w:pPr>
        <w:pStyle w:val="StandardWeb"/>
      </w:pPr>
      <w:r>
        <w:t xml:space="preserve">In </w:t>
      </w:r>
      <w:proofErr w:type="spellStart"/>
      <w:r>
        <w:t>disem</w:t>
      </w:r>
      <w:proofErr w:type="spellEnd"/>
      <w:r>
        <w:t xml:space="preserve"> sechsten teil last uns reden. </w:t>
      </w:r>
    </w:p>
    <w:p w14:paraId="54A10A53" w14:textId="77777777" w:rsidR="00853B3E" w:rsidRDefault="00853B3E" w:rsidP="00853B3E">
      <w:pPr>
        <w:pStyle w:val="berschrift3"/>
      </w:pPr>
      <w:r>
        <w:t xml:space="preserve">Von der </w:t>
      </w:r>
      <w:proofErr w:type="spellStart"/>
      <w:r>
        <w:t>Maiestet</w:t>
      </w:r>
      <w:proofErr w:type="spellEnd"/>
      <w:r>
        <w:t xml:space="preserve"> Gottes </w:t>
      </w:r>
      <w:proofErr w:type="spellStart"/>
      <w:r>
        <w:t>Wortts</w:t>
      </w:r>
      <w:proofErr w:type="spellEnd"/>
      <w:r>
        <w:t xml:space="preserve"> und der </w:t>
      </w:r>
      <w:proofErr w:type="spellStart"/>
      <w:r>
        <w:t>abgoetter</w:t>
      </w:r>
      <w:proofErr w:type="spellEnd"/>
      <w:r>
        <w:t xml:space="preserve"> </w:t>
      </w:r>
      <w:proofErr w:type="spellStart"/>
      <w:r>
        <w:t>eitelkeit</w:t>
      </w:r>
      <w:proofErr w:type="spellEnd"/>
      <w:r>
        <w:t>.</w:t>
      </w:r>
    </w:p>
    <w:p w14:paraId="411605C4" w14:textId="77777777" w:rsidR="00853B3E" w:rsidRDefault="00853B3E" w:rsidP="00853B3E">
      <w:pPr>
        <w:pStyle w:val="StandardWeb"/>
      </w:pPr>
      <w:proofErr w:type="spellStart"/>
      <w:r>
        <w:t>Ehedenn</w:t>
      </w:r>
      <w:proofErr w:type="spellEnd"/>
      <w:r>
        <w:t xml:space="preserve"> Christlich </w:t>
      </w:r>
      <w:proofErr w:type="spellStart"/>
      <w:r>
        <w:t>Maiestet</w:t>
      </w:r>
      <w:proofErr w:type="spellEnd"/>
      <w:r>
        <w:t xml:space="preserve"> </w:t>
      </w:r>
      <w:proofErr w:type="spellStart"/>
      <w:r>
        <w:t>erzelet</w:t>
      </w:r>
      <w:proofErr w:type="spellEnd"/>
      <w:r>
        <w:t xml:space="preserve"> wo und wem er sein </w:t>
      </w:r>
      <w:proofErr w:type="spellStart"/>
      <w:r>
        <w:t>wortt</w:t>
      </w:r>
      <w:proofErr w:type="spellEnd"/>
      <w:r>
        <w:t xml:space="preserve"> offenbaret habe und was der </w:t>
      </w:r>
      <w:proofErr w:type="spellStart"/>
      <w:r>
        <w:t>schrifft</w:t>
      </w:r>
      <w:proofErr w:type="spellEnd"/>
      <w:r>
        <w:t xml:space="preserve"> Summa ist: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(denn so spricht der Herr der den </w:t>
      </w:r>
      <w:proofErr w:type="spellStart"/>
      <w:r>
        <w:t>Himel</w:t>
      </w:r>
      <w:proofErr w:type="spellEnd"/>
      <w:r>
        <w:t xml:space="preserve"> geschaffen hat der Gott der die Erden </w:t>
      </w:r>
      <w:proofErr w:type="spellStart"/>
      <w:r>
        <w:t>zubereitt</w:t>
      </w:r>
      <w:proofErr w:type="spellEnd"/>
      <w:r>
        <w:t xml:space="preserve"> hat und hat sie gemacht und zugerichtet und sie nicht </w:t>
      </w:r>
      <w:proofErr w:type="spellStart"/>
      <w:r>
        <w:t>gemahct</w:t>
      </w:r>
      <w:proofErr w:type="spellEnd"/>
      <w:r>
        <w:t xml:space="preserve"> hat das sie leer sein </w:t>
      </w:r>
      <w:proofErr w:type="spellStart"/>
      <w:r>
        <w:t>sol</w:t>
      </w:r>
      <w:proofErr w:type="spellEnd"/>
      <w:r>
        <w:t xml:space="preserve"> / sondern sie </w:t>
      </w:r>
      <w:proofErr w:type="spellStart"/>
      <w:r>
        <w:t>zubereitt</w:t>
      </w:r>
      <w:proofErr w:type="spellEnd"/>
      <w:r>
        <w:t xml:space="preserve"> hat das man </w:t>
      </w:r>
      <w:proofErr w:type="spellStart"/>
      <w:r>
        <w:t>drauff</w:t>
      </w:r>
      <w:proofErr w:type="spellEnd"/>
      <w:r>
        <w:t xml:space="preserve"> </w:t>
      </w:r>
      <w:proofErr w:type="spellStart"/>
      <w:r>
        <w:t>wonen</w:t>
      </w:r>
      <w:proofErr w:type="spellEnd"/>
      <w:r>
        <w:t xml:space="preserve"> </w:t>
      </w:r>
      <w:proofErr w:type="spellStart"/>
      <w:r>
        <w:t>sol</w:t>
      </w:r>
      <w:proofErr w:type="spellEnd"/>
      <w:r>
        <w:t xml:space="preserve"> / ich bin der Herr und ist keiner mehr) seine Gottheit und </w:t>
      </w:r>
      <w:proofErr w:type="spellStart"/>
      <w:r>
        <w:t>Maiestet</w:t>
      </w:r>
      <w:proofErr w:type="spellEnd"/>
      <w:r>
        <w:t xml:space="preserve"> wider der </w:t>
      </w:r>
      <w:proofErr w:type="spellStart"/>
      <w:r>
        <w:t>abgoetter</w:t>
      </w:r>
      <w:proofErr w:type="spellEnd"/>
      <w:r>
        <w:t xml:space="preserve"> </w:t>
      </w:r>
      <w:proofErr w:type="spellStart"/>
      <w:r>
        <w:t>eitelkeit</w:t>
      </w:r>
      <w:proofErr w:type="spellEnd"/>
      <w:r>
        <w:t xml:space="preserve"> beweisen / </w:t>
      </w:r>
      <w:proofErr w:type="spellStart"/>
      <w:r>
        <w:t>nemlich</w:t>
      </w:r>
      <w:proofErr w:type="spellEnd"/>
      <w:r>
        <w:t xml:space="preserve"> mit </w:t>
      </w:r>
      <w:proofErr w:type="spellStart"/>
      <w:r>
        <w:t>schepffung</w:t>
      </w:r>
      <w:proofErr w:type="spellEnd"/>
      <w:r>
        <w:t xml:space="preserve"> des </w:t>
      </w:r>
      <w:proofErr w:type="spellStart"/>
      <w:r>
        <w:t>Himels</w:t>
      </w:r>
      <w:proofErr w:type="spellEnd"/>
      <w:r>
        <w:t xml:space="preserve"> mit </w:t>
      </w:r>
      <w:proofErr w:type="spellStart"/>
      <w:r>
        <w:t>zubereittung</w:t>
      </w:r>
      <w:proofErr w:type="spellEnd"/>
      <w:r>
        <w:t xml:space="preserve"> der Erden mit </w:t>
      </w:r>
      <w:proofErr w:type="spellStart"/>
      <w:r>
        <w:t>schmuecke</w:t>
      </w:r>
      <w:proofErr w:type="spellEnd"/>
      <w:r>
        <w:t xml:space="preserve"> des </w:t>
      </w:r>
      <w:proofErr w:type="spellStart"/>
      <w:r>
        <w:t>erdreiches</w:t>
      </w:r>
      <w:proofErr w:type="spellEnd"/>
      <w:r>
        <w:t xml:space="preserve"> mit </w:t>
      </w:r>
      <w:proofErr w:type="spellStart"/>
      <w:r>
        <w:t>bewonunge</w:t>
      </w:r>
      <w:proofErr w:type="spellEnd"/>
      <w:r>
        <w:t xml:space="preserve"> des </w:t>
      </w:r>
      <w:proofErr w:type="spellStart"/>
      <w:r>
        <w:t>erdbodens</w:t>
      </w:r>
      <w:proofErr w:type="spellEnd"/>
      <w:r>
        <w:t xml:space="preserve"> / das CHRISTUS </w:t>
      </w:r>
      <w:proofErr w:type="spellStart"/>
      <w:r>
        <w:t>Allmechtiger</w:t>
      </w:r>
      <w:proofErr w:type="spellEnd"/>
      <w:r>
        <w:t xml:space="preserve"> Gott und sein </w:t>
      </w:r>
      <w:proofErr w:type="spellStart"/>
      <w:r>
        <w:t>Wortt</w:t>
      </w:r>
      <w:proofErr w:type="spellEnd"/>
      <w:r>
        <w:t xml:space="preserve"> die einige seligmachende </w:t>
      </w:r>
      <w:proofErr w:type="spellStart"/>
      <w:r>
        <w:t>lere</w:t>
      </w:r>
      <w:proofErr w:type="spellEnd"/>
      <w:r>
        <w:t xml:space="preserve"> </w:t>
      </w:r>
      <w:proofErr w:type="spellStart"/>
      <w:r>
        <w:t>seie</w:t>
      </w:r>
      <w:proofErr w:type="spellEnd"/>
      <w:r>
        <w:t xml:space="preserve"> / die </w:t>
      </w:r>
      <w:proofErr w:type="spellStart"/>
      <w:r>
        <w:t>goetzen</w:t>
      </w:r>
      <w:proofErr w:type="spellEnd"/>
      <w:r>
        <w:t xml:space="preserve"> aber nichts und </w:t>
      </w:r>
      <w:proofErr w:type="spellStart"/>
      <w:r>
        <w:t>jre</w:t>
      </w:r>
      <w:proofErr w:type="spellEnd"/>
      <w:r>
        <w:t xml:space="preserve"> </w:t>
      </w:r>
      <w:proofErr w:type="spellStart"/>
      <w:r>
        <w:t>lere</w:t>
      </w:r>
      <w:proofErr w:type="spellEnd"/>
      <w:r>
        <w:t xml:space="preserve"> </w:t>
      </w:r>
      <w:proofErr w:type="spellStart"/>
      <w:r>
        <w:t>verdamnis</w:t>
      </w:r>
      <w:proofErr w:type="spellEnd"/>
      <w:r>
        <w:t xml:space="preserve"> seien. </w:t>
      </w:r>
    </w:p>
    <w:p w14:paraId="04E81476" w14:textId="77777777" w:rsidR="00853B3E" w:rsidRDefault="00853B3E" w:rsidP="00853B3E">
      <w:pPr>
        <w:pStyle w:val="StandardWeb"/>
      </w:pPr>
      <w:r>
        <w:t xml:space="preserve">Wie er aber das </w:t>
      </w:r>
      <w:proofErr w:type="spellStart"/>
      <w:r>
        <w:t>land</w:t>
      </w:r>
      <w:proofErr w:type="spellEnd"/>
      <w:r>
        <w:t xml:space="preserve"> Canaan </w:t>
      </w:r>
      <w:proofErr w:type="spellStart"/>
      <w:r>
        <w:t>darumb</w:t>
      </w:r>
      <w:proofErr w:type="spellEnd"/>
      <w:r>
        <w:t xml:space="preserve"> nennet / nicht einen verborgen und finstern </w:t>
      </w:r>
      <w:proofErr w:type="spellStart"/>
      <w:r>
        <w:t>ort</w:t>
      </w:r>
      <w:proofErr w:type="spellEnd"/>
      <w:r>
        <w:t xml:space="preserve"> der Erden darinnen Gott </w:t>
      </w:r>
      <w:proofErr w:type="spellStart"/>
      <w:r>
        <w:t>gered</w:t>
      </w:r>
      <w:proofErr w:type="spellEnd"/>
      <w:r>
        <w:t xml:space="preserve"> / das </w:t>
      </w:r>
      <w:proofErr w:type="spellStart"/>
      <w:r>
        <w:t>ers</w:t>
      </w:r>
      <w:proofErr w:type="spellEnd"/>
      <w:r>
        <w:t xml:space="preserve"> den Juden mit </w:t>
      </w:r>
      <w:proofErr w:type="spellStart"/>
      <w:r>
        <w:t>grossen</w:t>
      </w:r>
      <w:proofErr w:type="spellEnd"/>
      <w:r>
        <w:t xml:space="preserve"> </w:t>
      </w:r>
      <w:proofErr w:type="spellStart"/>
      <w:r>
        <w:t>wunderzeichen</w:t>
      </w:r>
      <w:proofErr w:type="spellEnd"/>
      <w:r>
        <w:t xml:space="preserve"> eingegeben / </w:t>
      </w:r>
      <w:proofErr w:type="spellStart"/>
      <w:r>
        <w:t>auffdas</w:t>
      </w:r>
      <w:proofErr w:type="spellEnd"/>
      <w:r>
        <w:t xml:space="preserve"> ein gewisser </w:t>
      </w:r>
      <w:proofErr w:type="spellStart"/>
      <w:r>
        <w:t>ort</w:t>
      </w:r>
      <w:proofErr w:type="spellEnd"/>
      <w:r>
        <w:t xml:space="preserve"> in der </w:t>
      </w:r>
      <w:proofErr w:type="spellStart"/>
      <w:r>
        <w:t>welt</w:t>
      </w:r>
      <w:proofErr w:type="spellEnd"/>
      <w:r>
        <w:t xml:space="preserve"> </w:t>
      </w:r>
      <w:proofErr w:type="spellStart"/>
      <w:r>
        <w:t>were</w:t>
      </w:r>
      <w:proofErr w:type="spellEnd"/>
      <w:r>
        <w:t xml:space="preserve"> darinnen Gottes </w:t>
      </w:r>
      <w:proofErr w:type="spellStart"/>
      <w:r>
        <w:t>gesetz</w:t>
      </w:r>
      <w:proofErr w:type="spellEnd"/>
      <w:r>
        <w:t xml:space="preserve"> und </w:t>
      </w:r>
      <w:proofErr w:type="spellStart"/>
      <w:r>
        <w:t>verheissunge</w:t>
      </w:r>
      <w:proofErr w:type="spellEnd"/>
      <w:r>
        <w:t xml:space="preserve"> </w:t>
      </w:r>
      <w:proofErr w:type="spellStart"/>
      <w:r>
        <w:t>geleret</w:t>
      </w:r>
      <w:proofErr w:type="spellEnd"/>
      <w:r>
        <w:t xml:space="preserve"> und behalten </w:t>
      </w:r>
      <w:proofErr w:type="spellStart"/>
      <w:r>
        <w:t>wuerden</w:t>
      </w:r>
      <w:proofErr w:type="spellEnd"/>
      <w:r>
        <w:t xml:space="preserve"> bis </w:t>
      </w:r>
      <w:proofErr w:type="spellStart"/>
      <w:r>
        <w:t>auff</w:t>
      </w:r>
      <w:proofErr w:type="spellEnd"/>
      <w:r>
        <w:t xml:space="preserve"> CHRISTUM welcher denn aus </w:t>
      </w:r>
      <w:proofErr w:type="spellStart"/>
      <w:r>
        <w:t>disem</w:t>
      </w:r>
      <w:proofErr w:type="spellEnd"/>
      <w:r>
        <w:t xml:space="preserve"> </w:t>
      </w:r>
      <w:proofErr w:type="spellStart"/>
      <w:r>
        <w:t>ort</w:t>
      </w:r>
      <w:proofErr w:type="spellEnd"/>
      <w:r>
        <w:t xml:space="preserve"> der Erden sein Evangelion in alle </w:t>
      </w:r>
      <w:proofErr w:type="spellStart"/>
      <w:r>
        <w:t>welt</w:t>
      </w:r>
      <w:proofErr w:type="spellEnd"/>
      <w:r>
        <w:t xml:space="preserve"> </w:t>
      </w:r>
      <w:proofErr w:type="spellStart"/>
      <w:r>
        <w:t>solt</w:t>
      </w:r>
      <w:proofErr w:type="spellEnd"/>
      <w:r>
        <w:t xml:space="preserve"> predigen lassen. </w:t>
      </w:r>
    </w:p>
    <w:p w14:paraId="5665A7B1" w14:textId="77777777" w:rsidR="00853B3E" w:rsidRDefault="00853B3E" w:rsidP="00853B3E">
      <w:pPr>
        <w:pStyle w:val="StandardWeb"/>
      </w:pPr>
      <w:r>
        <w:t xml:space="preserve">Also spricht er </w:t>
      </w:r>
      <w:proofErr w:type="spellStart"/>
      <w:r>
        <w:t>darumb</w:t>
      </w:r>
      <w:proofErr w:type="spellEnd"/>
      <w:r>
        <w:t xml:space="preserve"> (ich habe zum Samen Jacob nicht vergeblich </w:t>
      </w:r>
      <w:proofErr w:type="spellStart"/>
      <w:r>
        <w:t>gered</w:t>
      </w:r>
      <w:proofErr w:type="spellEnd"/>
      <w:r>
        <w:t xml:space="preserve">) das ein </w:t>
      </w:r>
      <w:proofErr w:type="spellStart"/>
      <w:r>
        <w:t>gewis</w:t>
      </w:r>
      <w:proofErr w:type="spellEnd"/>
      <w:r>
        <w:t xml:space="preserve"> </w:t>
      </w:r>
      <w:proofErr w:type="spellStart"/>
      <w:r>
        <w:t>volck</w:t>
      </w:r>
      <w:proofErr w:type="spellEnd"/>
      <w:r>
        <w:t xml:space="preserve"> </w:t>
      </w:r>
      <w:proofErr w:type="spellStart"/>
      <w:r>
        <w:t>auff</w:t>
      </w:r>
      <w:proofErr w:type="spellEnd"/>
      <w:r>
        <w:t xml:space="preserve"> Erden </w:t>
      </w:r>
      <w:proofErr w:type="spellStart"/>
      <w:r>
        <w:t>were</w:t>
      </w:r>
      <w:proofErr w:type="spellEnd"/>
      <w:r>
        <w:t xml:space="preserve"> davon man Gottes </w:t>
      </w:r>
      <w:proofErr w:type="spellStart"/>
      <w:r>
        <w:t>wortt</w:t>
      </w:r>
      <w:proofErr w:type="spellEnd"/>
      <w:r>
        <w:t xml:space="preserve"> </w:t>
      </w:r>
      <w:proofErr w:type="spellStart"/>
      <w:r>
        <w:t>hoeren</w:t>
      </w:r>
      <w:proofErr w:type="spellEnd"/>
      <w:r>
        <w:t xml:space="preserve"> und lernen </w:t>
      </w:r>
      <w:proofErr w:type="spellStart"/>
      <w:r>
        <w:t>solt</w:t>
      </w:r>
      <w:proofErr w:type="spellEnd"/>
      <w:r>
        <w:t xml:space="preserve"> und ein gewiß </w:t>
      </w:r>
      <w:proofErr w:type="spellStart"/>
      <w:r>
        <w:t>geschlecht</w:t>
      </w:r>
      <w:proofErr w:type="spellEnd"/>
      <w:r>
        <w:t xml:space="preserve"> von welchem CHRISTUS </w:t>
      </w:r>
      <w:proofErr w:type="spellStart"/>
      <w:r>
        <w:t>herkeme</w:t>
      </w:r>
      <w:proofErr w:type="spellEnd"/>
      <w:r>
        <w:t xml:space="preserve">: wie </w:t>
      </w:r>
      <w:proofErr w:type="spellStart"/>
      <w:r>
        <w:t>Psal</w:t>
      </w:r>
      <w:proofErr w:type="spellEnd"/>
      <w:r>
        <w:t xml:space="preserve">. 147. derhalben auch singet / So hat er keinen </w:t>
      </w:r>
      <w:proofErr w:type="spellStart"/>
      <w:r>
        <w:t>voelckern</w:t>
      </w:r>
      <w:proofErr w:type="spellEnd"/>
      <w:r>
        <w:t xml:space="preserve"> gethan als Jacob und Israel das er </w:t>
      </w:r>
      <w:proofErr w:type="spellStart"/>
      <w:r>
        <w:t>jn</w:t>
      </w:r>
      <w:proofErr w:type="spellEnd"/>
      <w:r>
        <w:t xml:space="preserve"> sein </w:t>
      </w:r>
      <w:proofErr w:type="spellStart"/>
      <w:r>
        <w:t>Wortt</w:t>
      </w:r>
      <w:proofErr w:type="spellEnd"/>
      <w:r>
        <w:t xml:space="preserve"> offenbaret. </w:t>
      </w:r>
    </w:p>
    <w:p w14:paraId="14DF0D51" w14:textId="77777777" w:rsidR="00853B3E" w:rsidRDefault="00853B3E" w:rsidP="00853B3E">
      <w:pPr>
        <w:pStyle w:val="StandardWeb"/>
      </w:pPr>
      <w:r>
        <w:t xml:space="preserve">Die Summa aber Gottes </w:t>
      </w:r>
      <w:proofErr w:type="spellStart"/>
      <w:r>
        <w:t>Wortts</w:t>
      </w:r>
      <w:proofErr w:type="spellEnd"/>
      <w:r>
        <w:t xml:space="preserve"> </w:t>
      </w:r>
      <w:proofErr w:type="spellStart"/>
      <w:r>
        <w:t>drueckt</w:t>
      </w:r>
      <w:proofErr w:type="spellEnd"/>
      <w:r>
        <w:t xml:space="preserve"> er aus mit </w:t>
      </w:r>
      <w:proofErr w:type="spellStart"/>
      <w:r>
        <w:t>disen</w:t>
      </w:r>
      <w:proofErr w:type="spellEnd"/>
      <w:r>
        <w:t xml:space="preserve"> </w:t>
      </w:r>
      <w:proofErr w:type="spellStart"/>
      <w:r>
        <w:t>wortten</w:t>
      </w:r>
      <w:proofErr w:type="spellEnd"/>
      <w:r>
        <w:t xml:space="preserve"> (suchet mich) </w:t>
      </w:r>
      <w:proofErr w:type="spellStart"/>
      <w:r>
        <w:t>wil</w:t>
      </w:r>
      <w:proofErr w:type="spellEnd"/>
      <w:r>
        <w:t xml:space="preserve"> da mit anzeigen / das das </w:t>
      </w:r>
      <w:proofErr w:type="spellStart"/>
      <w:r>
        <w:t>gesetz</w:t>
      </w:r>
      <w:proofErr w:type="spellEnd"/>
      <w:r>
        <w:t xml:space="preserve"> nichts anders </w:t>
      </w:r>
      <w:proofErr w:type="spellStart"/>
      <w:r>
        <w:t>seie</w:t>
      </w:r>
      <w:proofErr w:type="spellEnd"/>
      <w:r>
        <w:t xml:space="preserve"> / denn ein </w:t>
      </w:r>
      <w:proofErr w:type="spellStart"/>
      <w:r>
        <w:t>zuchtmeister</w:t>
      </w:r>
      <w:proofErr w:type="spellEnd"/>
      <w:r>
        <w:t xml:space="preserve"> </w:t>
      </w:r>
      <w:proofErr w:type="spellStart"/>
      <w:r>
        <w:t>auff</w:t>
      </w:r>
      <w:proofErr w:type="spellEnd"/>
      <w:r>
        <w:t xml:space="preserve"> CHRISTUM und nichts anders </w:t>
      </w:r>
      <w:proofErr w:type="spellStart"/>
      <w:r>
        <w:t>vermuege</w:t>
      </w:r>
      <w:proofErr w:type="spellEnd"/>
      <w:r>
        <w:t xml:space="preserve"> </w:t>
      </w:r>
      <w:proofErr w:type="spellStart"/>
      <w:r>
        <w:t>zuleren</w:t>
      </w:r>
      <w:proofErr w:type="spellEnd"/>
      <w:r>
        <w:t xml:space="preserve"> denn CHRISTUM suchen in welchem alle </w:t>
      </w:r>
      <w:proofErr w:type="spellStart"/>
      <w:r>
        <w:t>verheissunge</w:t>
      </w:r>
      <w:proofErr w:type="spellEnd"/>
      <w:r>
        <w:t xml:space="preserve"> Gottes Amen und </w:t>
      </w:r>
      <w:proofErr w:type="spellStart"/>
      <w:r>
        <w:t>ia</w:t>
      </w:r>
      <w:proofErr w:type="spellEnd"/>
      <w:r>
        <w:t xml:space="preserve"> sind also das ein </w:t>
      </w:r>
      <w:proofErr w:type="spellStart"/>
      <w:r>
        <w:t>buesser</w:t>
      </w:r>
      <w:proofErr w:type="spellEnd"/>
      <w:r>
        <w:t xml:space="preserve"> so </w:t>
      </w:r>
      <w:proofErr w:type="spellStart"/>
      <w:r>
        <w:t>glewbet</w:t>
      </w:r>
      <w:proofErr w:type="spellEnd"/>
      <w:r>
        <w:t xml:space="preserve"> an CHRISTUM von allen fluchen des </w:t>
      </w:r>
      <w:proofErr w:type="spellStart"/>
      <w:r>
        <w:t>gesetz</w:t>
      </w:r>
      <w:proofErr w:type="spellEnd"/>
      <w:r>
        <w:t xml:space="preserve"> </w:t>
      </w:r>
      <w:proofErr w:type="spellStart"/>
      <w:r>
        <w:t>erloest</w:t>
      </w:r>
      <w:proofErr w:type="spellEnd"/>
      <w:r>
        <w:t xml:space="preserve"> alles </w:t>
      </w:r>
      <w:proofErr w:type="spellStart"/>
      <w:r>
        <w:t>verheissen</w:t>
      </w:r>
      <w:proofErr w:type="spellEnd"/>
      <w:r>
        <w:t xml:space="preserve"> </w:t>
      </w:r>
      <w:proofErr w:type="spellStart"/>
      <w:r>
        <w:t>gutt</w:t>
      </w:r>
      <w:proofErr w:type="spellEnd"/>
      <w:r>
        <w:t xml:space="preserve"> in CHRISTO erlange: wie CHRISTUS auch von </w:t>
      </w:r>
      <w:proofErr w:type="spellStart"/>
      <w:r>
        <w:t>disem</w:t>
      </w:r>
      <w:proofErr w:type="spellEnd"/>
      <w:r>
        <w:t xml:space="preserve"> (Suchet mich) zeuget und spricht / suchet so findet jr. </w:t>
      </w:r>
    </w:p>
    <w:p w14:paraId="4C0E9200" w14:textId="77777777" w:rsidR="00853B3E" w:rsidRDefault="00853B3E" w:rsidP="00853B3E">
      <w:pPr>
        <w:pStyle w:val="StandardWeb"/>
      </w:pPr>
      <w:r>
        <w:t xml:space="preserve">Wie er nu mit </w:t>
      </w:r>
      <w:proofErr w:type="spellStart"/>
      <w:r>
        <w:t>disen</w:t>
      </w:r>
      <w:proofErr w:type="spellEnd"/>
      <w:r>
        <w:t xml:space="preserve"> </w:t>
      </w:r>
      <w:proofErr w:type="spellStart"/>
      <w:r>
        <w:t>wortten</w:t>
      </w:r>
      <w:proofErr w:type="spellEnd"/>
      <w:r>
        <w:t xml:space="preserve"> (ich habe nicht ins verborgen </w:t>
      </w:r>
      <w:proofErr w:type="spellStart"/>
      <w:r>
        <w:t>gered</w:t>
      </w:r>
      <w:proofErr w:type="spellEnd"/>
      <w:r>
        <w:t xml:space="preserve"> im finstern </w:t>
      </w:r>
      <w:proofErr w:type="spellStart"/>
      <w:r>
        <w:t>ortt</w:t>
      </w:r>
      <w:proofErr w:type="spellEnd"/>
      <w:r>
        <w:t xml:space="preserve"> der erden: ich habe nicht zum Samen Jacob vergeblich gesaget) seine </w:t>
      </w:r>
      <w:proofErr w:type="spellStart"/>
      <w:r>
        <w:t>lere</w:t>
      </w:r>
      <w:proofErr w:type="spellEnd"/>
      <w:r>
        <w:t xml:space="preserve"> von der </w:t>
      </w:r>
      <w:proofErr w:type="spellStart"/>
      <w:r>
        <w:t>abgoetter</w:t>
      </w:r>
      <w:proofErr w:type="spellEnd"/>
      <w:r>
        <w:t xml:space="preserve"> </w:t>
      </w:r>
      <w:proofErr w:type="spellStart"/>
      <w:r>
        <w:t>luegen</w:t>
      </w:r>
      <w:proofErr w:type="spellEnd"/>
      <w:r>
        <w:t xml:space="preserve"> scheidet </w:t>
      </w:r>
      <w:proofErr w:type="spellStart"/>
      <w:r>
        <w:t>dreifaltiglich</w:t>
      </w:r>
      <w:proofErr w:type="spellEnd"/>
      <w:r>
        <w:t xml:space="preserve"> und saget / das er seine </w:t>
      </w:r>
      <w:proofErr w:type="spellStart"/>
      <w:r>
        <w:t>lere</w:t>
      </w:r>
      <w:proofErr w:type="spellEnd"/>
      <w:r>
        <w:t xml:space="preserve"> </w:t>
      </w:r>
      <w:proofErr w:type="spellStart"/>
      <w:r>
        <w:t>fur</w:t>
      </w:r>
      <w:proofErr w:type="spellEnd"/>
      <w:r>
        <w:t xml:space="preserve"> der </w:t>
      </w:r>
      <w:proofErr w:type="spellStart"/>
      <w:r>
        <w:t>gantzen</w:t>
      </w:r>
      <w:proofErr w:type="spellEnd"/>
      <w:r>
        <w:t xml:space="preserve"> Creatur und vielen </w:t>
      </w:r>
      <w:proofErr w:type="spellStart"/>
      <w:r>
        <w:t>menschen</w:t>
      </w:r>
      <w:proofErr w:type="spellEnd"/>
      <w:r>
        <w:t xml:space="preserve"> und an einem </w:t>
      </w:r>
      <w:proofErr w:type="spellStart"/>
      <w:r>
        <w:t>berhuemeten</w:t>
      </w:r>
      <w:proofErr w:type="spellEnd"/>
      <w:r>
        <w:t xml:space="preserve"> </w:t>
      </w:r>
      <w:proofErr w:type="spellStart"/>
      <w:r>
        <w:t>ort</w:t>
      </w:r>
      <w:proofErr w:type="spellEnd"/>
      <w:r>
        <w:t xml:space="preserve"> und gewissem </w:t>
      </w:r>
      <w:proofErr w:type="spellStart"/>
      <w:r>
        <w:t>ort</w:t>
      </w:r>
      <w:proofErr w:type="spellEnd"/>
      <w:r>
        <w:t xml:space="preserve"> offenbaret habe / der </w:t>
      </w:r>
      <w:proofErr w:type="spellStart"/>
      <w:r>
        <w:t>goetzen</w:t>
      </w:r>
      <w:proofErr w:type="spellEnd"/>
      <w:r>
        <w:t xml:space="preserve"> </w:t>
      </w:r>
      <w:proofErr w:type="spellStart"/>
      <w:r>
        <w:t>lere</w:t>
      </w:r>
      <w:proofErr w:type="spellEnd"/>
      <w:r>
        <w:t xml:space="preserve"> aber </w:t>
      </w:r>
      <w:proofErr w:type="spellStart"/>
      <w:r>
        <w:t>geschee</w:t>
      </w:r>
      <w:proofErr w:type="spellEnd"/>
      <w:r>
        <w:t xml:space="preserve"> im </w:t>
      </w:r>
      <w:proofErr w:type="spellStart"/>
      <w:r>
        <w:t>winckel</w:t>
      </w:r>
      <w:proofErr w:type="spellEnd"/>
      <w:r>
        <w:t xml:space="preserve"> </w:t>
      </w:r>
      <w:proofErr w:type="spellStart"/>
      <w:r>
        <w:t>fur</w:t>
      </w:r>
      <w:proofErr w:type="spellEnd"/>
      <w:r>
        <w:t xml:space="preserve"> wenigen und ein </w:t>
      </w:r>
      <w:proofErr w:type="spellStart"/>
      <w:r>
        <w:t>lautter</w:t>
      </w:r>
      <w:proofErr w:type="spellEnd"/>
      <w:r>
        <w:t xml:space="preserve"> </w:t>
      </w:r>
      <w:proofErr w:type="spellStart"/>
      <w:r>
        <w:t>thand</w:t>
      </w:r>
      <w:proofErr w:type="spellEnd"/>
      <w:r>
        <w:t xml:space="preserve"> </w:t>
      </w:r>
      <w:proofErr w:type="spellStart"/>
      <w:r>
        <w:t>seie</w:t>
      </w:r>
      <w:proofErr w:type="spellEnd"/>
      <w:r>
        <w:t xml:space="preserve">. 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(sucht mich: denn ich bin der Herr der von </w:t>
      </w:r>
      <w:proofErr w:type="spellStart"/>
      <w:r>
        <w:t>gerechtickeit</w:t>
      </w:r>
      <w:proofErr w:type="spellEnd"/>
      <w:r>
        <w:t xml:space="preserve"> redet und </w:t>
      </w:r>
      <w:proofErr w:type="spellStart"/>
      <w:r>
        <w:t>verkuendiget</w:t>
      </w:r>
      <w:proofErr w:type="spellEnd"/>
      <w:r>
        <w:t xml:space="preserve"> was da recht ist) seiner </w:t>
      </w:r>
      <w:proofErr w:type="spellStart"/>
      <w:r>
        <w:t>lere</w:t>
      </w:r>
      <w:proofErr w:type="spellEnd"/>
      <w:r>
        <w:t xml:space="preserve"> </w:t>
      </w:r>
      <w:proofErr w:type="spellStart"/>
      <w:r>
        <w:t>warheit</w:t>
      </w:r>
      <w:proofErr w:type="spellEnd"/>
      <w:r>
        <w:t xml:space="preserve"> und nutz von der </w:t>
      </w:r>
      <w:proofErr w:type="spellStart"/>
      <w:r>
        <w:t>goetzen</w:t>
      </w:r>
      <w:proofErr w:type="spellEnd"/>
      <w:r>
        <w:t xml:space="preserve"> </w:t>
      </w:r>
      <w:proofErr w:type="spellStart"/>
      <w:r>
        <w:t>luegen</w:t>
      </w:r>
      <w:proofErr w:type="spellEnd"/>
      <w:r>
        <w:t xml:space="preserve"> und schaden geschieden haben und anzeigen / sein </w:t>
      </w:r>
      <w:proofErr w:type="spellStart"/>
      <w:r>
        <w:t>wortt</w:t>
      </w:r>
      <w:proofErr w:type="spellEnd"/>
      <w:r>
        <w:t xml:space="preserve"> </w:t>
      </w:r>
      <w:proofErr w:type="spellStart"/>
      <w:r>
        <w:t>lee</w:t>
      </w:r>
      <w:proofErr w:type="spellEnd"/>
      <w:r>
        <w:t xml:space="preserve"> </w:t>
      </w:r>
      <w:proofErr w:type="spellStart"/>
      <w:r>
        <w:t>fur</w:t>
      </w:r>
      <w:proofErr w:type="spellEnd"/>
      <w:r>
        <w:t xml:space="preserve"> Gott und </w:t>
      </w:r>
      <w:proofErr w:type="spellStart"/>
      <w:r>
        <w:t>menschen</w:t>
      </w:r>
      <w:proofErr w:type="spellEnd"/>
      <w:r>
        <w:t xml:space="preserve"> gerecht und selig werden / die </w:t>
      </w:r>
      <w:proofErr w:type="spellStart"/>
      <w:r>
        <w:t>goetzen</w:t>
      </w:r>
      <w:proofErr w:type="spellEnd"/>
      <w:r>
        <w:t xml:space="preserve"> aber </w:t>
      </w:r>
      <w:proofErr w:type="spellStart"/>
      <w:r>
        <w:t>verkuendigen</w:t>
      </w:r>
      <w:proofErr w:type="spellEnd"/>
      <w:r>
        <w:t xml:space="preserve"> das erlogen und </w:t>
      </w:r>
      <w:proofErr w:type="spellStart"/>
      <w:r>
        <w:t>verdamlich</w:t>
      </w:r>
      <w:proofErr w:type="spellEnd"/>
      <w:r>
        <w:t xml:space="preserve"> </w:t>
      </w:r>
      <w:proofErr w:type="spellStart"/>
      <w:r>
        <w:t>seie</w:t>
      </w:r>
      <w:proofErr w:type="spellEnd"/>
      <w:r>
        <w:t xml:space="preserve">. </w:t>
      </w:r>
    </w:p>
    <w:p w14:paraId="6603DEF7" w14:textId="77777777" w:rsidR="00853B3E" w:rsidRDefault="00853B3E" w:rsidP="00853B3E">
      <w:pPr>
        <w:pStyle w:val="StandardWeb"/>
      </w:pPr>
      <w:r>
        <w:rPr>
          <w:rStyle w:val="Fett"/>
          <w:rFonts w:eastAsiaTheme="majorEastAsia"/>
        </w:rPr>
        <w:t xml:space="preserve">Las sich </w:t>
      </w:r>
      <w:proofErr w:type="spellStart"/>
      <w:r>
        <w:rPr>
          <w:rStyle w:val="Fett"/>
          <w:rFonts w:eastAsiaTheme="majorEastAsia"/>
        </w:rPr>
        <w:t>versamlen</w:t>
      </w:r>
      <w:proofErr w:type="spellEnd"/>
      <w:r>
        <w:rPr>
          <w:rStyle w:val="Fett"/>
          <w:rFonts w:eastAsiaTheme="majorEastAsia"/>
        </w:rPr>
        <w:t xml:space="preserve"> und </w:t>
      </w:r>
      <w:proofErr w:type="spellStart"/>
      <w:r>
        <w:rPr>
          <w:rStyle w:val="Fett"/>
          <w:rFonts w:eastAsiaTheme="majorEastAsia"/>
        </w:rPr>
        <w:t>komen</w:t>
      </w:r>
      <w:proofErr w:type="spellEnd"/>
      <w:r>
        <w:rPr>
          <w:rStyle w:val="Fett"/>
          <w:rFonts w:eastAsiaTheme="majorEastAsia"/>
        </w:rPr>
        <w:t xml:space="preserve"> miteinander </w:t>
      </w:r>
      <w:proofErr w:type="spellStart"/>
      <w:r>
        <w:rPr>
          <w:rStyle w:val="Fett"/>
          <w:rFonts w:eastAsiaTheme="majorEastAsia"/>
        </w:rPr>
        <w:t>erzu</w:t>
      </w:r>
      <w:proofErr w:type="spellEnd"/>
      <w:r>
        <w:rPr>
          <w:rStyle w:val="Fett"/>
          <w:rFonts w:eastAsiaTheme="majorEastAsia"/>
        </w:rPr>
        <w:t xml:space="preserve"> die </w:t>
      </w:r>
      <w:proofErr w:type="spellStart"/>
      <w:r>
        <w:rPr>
          <w:rStyle w:val="Fett"/>
          <w:rFonts w:eastAsiaTheme="majorEastAsia"/>
        </w:rPr>
        <w:t>helden</w:t>
      </w:r>
      <w:proofErr w:type="spellEnd"/>
      <w:r>
        <w:rPr>
          <w:rStyle w:val="Fett"/>
          <w:rFonts w:eastAsiaTheme="majorEastAsia"/>
        </w:rPr>
        <w:t xml:space="preserve"> der Heiden / die nichts wissen und tragen sich mit den klotzen </w:t>
      </w:r>
      <w:proofErr w:type="spellStart"/>
      <w:r>
        <w:rPr>
          <w:rStyle w:val="Fett"/>
          <w:rFonts w:eastAsiaTheme="majorEastAsia"/>
        </w:rPr>
        <w:t>jrer</w:t>
      </w:r>
      <w:proofErr w:type="spellEnd"/>
      <w:r>
        <w:rPr>
          <w:rStyle w:val="Fett"/>
          <w:rFonts w:eastAsiaTheme="majorEastAsia"/>
        </w:rPr>
        <w:t xml:space="preserve"> </w:t>
      </w:r>
      <w:proofErr w:type="spellStart"/>
      <w:r>
        <w:rPr>
          <w:rStyle w:val="Fett"/>
          <w:rFonts w:eastAsiaTheme="majorEastAsia"/>
        </w:rPr>
        <w:t>goetzen</w:t>
      </w:r>
      <w:proofErr w:type="spellEnd"/>
      <w:r>
        <w:rPr>
          <w:rStyle w:val="Fett"/>
          <w:rFonts w:eastAsiaTheme="majorEastAsia"/>
        </w:rPr>
        <w:t xml:space="preserve"> und flehen dem Gott der nicht </w:t>
      </w:r>
      <w:proofErr w:type="spellStart"/>
      <w:r>
        <w:rPr>
          <w:rStyle w:val="Fett"/>
          <w:rFonts w:eastAsiaTheme="majorEastAsia"/>
        </w:rPr>
        <w:t>helffen</w:t>
      </w:r>
      <w:proofErr w:type="spellEnd"/>
      <w:r>
        <w:rPr>
          <w:rStyle w:val="Fett"/>
          <w:rFonts w:eastAsiaTheme="majorEastAsia"/>
        </w:rPr>
        <w:t xml:space="preserve"> kann. </w:t>
      </w:r>
      <w:proofErr w:type="spellStart"/>
      <w:r>
        <w:rPr>
          <w:rStyle w:val="Fett"/>
          <w:rFonts w:eastAsiaTheme="majorEastAsia"/>
        </w:rPr>
        <w:t>Verkuendiget</w:t>
      </w:r>
      <w:proofErr w:type="spellEnd"/>
      <w:r>
        <w:rPr>
          <w:rStyle w:val="Fett"/>
          <w:rFonts w:eastAsiaTheme="majorEastAsia"/>
        </w:rPr>
        <w:t xml:space="preserve"> und machet euch </w:t>
      </w:r>
      <w:proofErr w:type="spellStart"/>
      <w:r>
        <w:rPr>
          <w:rStyle w:val="Fett"/>
          <w:rFonts w:eastAsiaTheme="majorEastAsia"/>
        </w:rPr>
        <w:t>erzu</w:t>
      </w:r>
      <w:proofErr w:type="spellEnd"/>
      <w:r>
        <w:rPr>
          <w:rStyle w:val="Fett"/>
          <w:rFonts w:eastAsiaTheme="majorEastAsia"/>
        </w:rPr>
        <w:t xml:space="preserve"> und </w:t>
      </w:r>
      <w:proofErr w:type="spellStart"/>
      <w:r>
        <w:rPr>
          <w:rStyle w:val="Fett"/>
          <w:rFonts w:eastAsiaTheme="majorEastAsia"/>
        </w:rPr>
        <w:t>ratschlahet</w:t>
      </w:r>
      <w:proofErr w:type="spellEnd"/>
      <w:r>
        <w:rPr>
          <w:rStyle w:val="Fett"/>
          <w:rFonts w:eastAsiaTheme="majorEastAsia"/>
        </w:rPr>
        <w:t xml:space="preserve"> miteinander: Wer hat </w:t>
      </w:r>
      <w:proofErr w:type="spellStart"/>
      <w:r>
        <w:rPr>
          <w:rStyle w:val="Fett"/>
          <w:rFonts w:eastAsiaTheme="majorEastAsia"/>
        </w:rPr>
        <w:t>dis</w:t>
      </w:r>
      <w:proofErr w:type="spellEnd"/>
      <w:r>
        <w:rPr>
          <w:rStyle w:val="Fett"/>
          <w:rFonts w:eastAsiaTheme="majorEastAsia"/>
        </w:rPr>
        <w:t xml:space="preserve"> sagen lassen </w:t>
      </w:r>
      <w:proofErr w:type="spellStart"/>
      <w:r>
        <w:rPr>
          <w:rStyle w:val="Fett"/>
          <w:rFonts w:eastAsiaTheme="majorEastAsia"/>
        </w:rPr>
        <w:t>vonaltersher</w:t>
      </w:r>
      <w:proofErr w:type="spellEnd"/>
      <w:r>
        <w:rPr>
          <w:rStyle w:val="Fett"/>
          <w:rFonts w:eastAsiaTheme="majorEastAsia"/>
        </w:rPr>
        <w:t xml:space="preserve"> und dazumal </w:t>
      </w:r>
      <w:proofErr w:type="spellStart"/>
      <w:r>
        <w:rPr>
          <w:rStyle w:val="Fett"/>
          <w:rFonts w:eastAsiaTheme="majorEastAsia"/>
        </w:rPr>
        <w:t>verkuendiget</w:t>
      </w:r>
      <w:proofErr w:type="spellEnd"/>
      <w:r>
        <w:rPr>
          <w:rStyle w:val="Fett"/>
          <w:rFonts w:eastAsiaTheme="majorEastAsia"/>
        </w:rPr>
        <w:t xml:space="preserve">? hab </w:t>
      </w:r>
      <w:proofErr w:type="spellStart"/>
      <w:r>
        <w:rPr>
          <w:rStyle w:val="Fett"/>
          <w:rFonts w:eastAsiaTheme="majorEastAsia"/>
        </w:rPr>
        <w:t>ichs</w:t>
      </w:r>
      <w:proofErr w:type="spellEnd"/>
      <w:r>
        <w:rPr>
          <w:rStyle w:val="Fett"/>
          <w:rFonts w:eastAsiaTheme="majorEastAsia"/>
        </w:rPr>
        <w:t xml:space="preserve"> nicht gethan der Herr? und ist sonst kein Gott on ich / ein gerechter Gott und Heiland / und ist kein Gott on ich.</w:t>
      </w:r>
      <w:r>
        <w:t xml:space="preserve"> </w:t>
      </w:r>
    </w:p>
    <w:p w14:paraId="3D8DA92F" w14:textId="77777777" w:rsidR="00853B3E" w:rsidRDefault="00853B3E" w:rsidP="00853B3E">
      <w:pPr>
        <w:pStyle w:val="StandardWeb"/>
      </w:pPr>
      <w:r>
        <w:t xml:space="preserve">In </w:t>
      </w:r>
      <w:proofErr w:type="spellStart"/>
      <w:r>
        <w:t>disem</w:t>
      </w:r>
      <w:proofErr w:type="spellEnd"/>
      <w:r>
        <w:t xml:space="preserve"> siebenden teil last uns </w:t>
      </w:r>
      <w:proofErr w:type="spellStart"/>
      <w:r>
        <w:t>hoeren</w:t>
      </w:r>
      <w:proofErr w:type="spellEnd"/>
      <w:r>
        <w:t xml:space="preserve">. </w:t>
      </w:r>
    </w:p>
    <w:p w14:paraId="7EA048C9" w14:textId="77777777" w:rsidR="00853B3E" w:rsidRDefault="00853B3E" w:rsidP="00853B3E">
      <w:pPr>
        <w:pStyle w:val="berschrift3"/>
      </w:pPr>
      <w:r>
        <w:t xml:space="preserve">Von der Heiden </w:t>
      </w:r>
      <w:proofErr w:type="spellStart"/>
      <w:r>
        <w:t>goetzen</w:t>
      </w:r>
      <w:proofErr w:type="spellEnd"/>
      <w:r>
        <w:t xml:space="preserve"> und </w:t>
      </w:r>
      <w:proofErr w:type="spellStart"/>
      <w:r>
        <w:t>pfaffen</w:t>
      </w:r>
      <w:proofErr w:type="spellEnd"/>
      <w:r>
        <w:t xml:space="preserve"> </w:t>
      </w:r>
      <w:proofErr w:type="spellStart"/>
      <w:r>
        <w:t>unwissenheit</w:t>
      </w:r>
      <w:proofErr w:type="spellEnd"/>
      <w:r>
        <w:t xml:space="preserve"> und </w:t>
      </w:r>
      <w:proofErr w:type="spellStart"/>
      <w:r>
        <w:t>nichtickeit</w:t>
      </w:r>
      <w:proofErr w:type="spellEnd"/>
      <w:r>
        <w:t xml:space="preserve"> / und von der </w:t>
      </w:r>
      <w:proofErr w:type="spellStart"/>
      <w:r>
        <w:t>allwissenheit</w:t>
      </w:r>
      <w:proofErr w:type="spellEnd"/>
      <w:r>
        <w:t xml:space="preserve"> und </w:t>
      </w:r>
      <w:proofErr w:type="spellStart"/>
      <w:r>
        <w:t>Maiestet</w:t>
      </w:r>
      <w:proofErr w:type="spellEnd"/>
      <w:r>
        <w:t xml:space="preserve"> CHRISTI.</w:t>
      </w:r>
    </w:p>
    <w:p w14:paraId="6615499E" w14:textId="77777777" w:rsidR="00853B3E" w:rsidRDefault="00853B3E" w:rsidP="00853B3E">
      <w:pPr>
        <w:pStyle w:val="StandardWeb"/>
      </w:pPr>
      <w:r>
        <w:t xml:space="preserve">Durch </w:t>
      </w:r>
      <w:proofErr w:type="spellStart"/>
      <w:r>
        <w:t>helden</w:t>
      </w:r>
      <w:proofErr w:type="spellEnd"/>
      <w:r>
        <w:t xml:space="preserve"> der Heiden verstehe die </w:t>
      </w:r>
      <w:proofErr w:type="spellStart"/>
      <w:r>
        <w:t>goetzen</w:t>
      </w:r>
      <w:proofErr w:type="spellEnd"/>
      <w:r>
        <w:t xml:space="preserve"> und </w:t>
      </w:r>
      <w:proofErr w:type="spellStart"/>
      <w:r>
        <w:t>jre</w:t>
      </w:r>
      <w:proofErr w:type="spellEnd"/>
      <w:r>
        <w:t xml:space="preserve"> </w:t>
      </w:r>
      <w:proofErr w:type="spellStart"/>
      <w:r>
        <w:t>pfaffen</w:t>
      </w:r>
      <w:proofErr w:type="spellEnd"/>
      <w:r>
        <w:t xml:space="preserve"> so </w:t>
      </w:r>
      <w:proofErr w:type="spellStart"/>
      <w:r>
        <w:t>verheissen</w:t>
      </w:r>
      <w:proofErr w:type="spellEnd"/>
      <w:r>
        <w:t xml:space="preserve"> gros </w:t>
      </w:r>
      <w:proofErr w:type="spellStart"/>
      <w:r>
        <w:t>huelffe</w:t>
      </w:r>
      <w:proofErr w:type="spellEnd"/>
      <w:r>
        <w:t xml:space="preserve"> und ist doch nichts </w:t>
      </w:r>
      <w:proofErr w:type="spellStart"/>
      <w:r>
        <w:t>darhinder</w:t>
      </w:r>
      <w:proofErr w:type="spellEnd"/>
      <w:r>
        <w:t xml:space="preserve">: wie gemeiniglich des </w:t>
      </w:r>
      <w:proofErr w:type="spellStart"/>
      <w:r>
        <w:t>Apollonis</w:t>
      </w:r>
      <w:proofErr w:type="spellEnd"/>
      <w:r>
        <w:t xml:space="preserve"> und anderer </w:t>
      </w:r>
      <w:proofErr w:type="spellStart"/>
      <w:r>
        <w:t>abgoetter</w:t>
      </w:r>
      <w:proofErr w:type="spellEnd"/>
      <w:r>
        <w:t xml:space="preserve"> </w:t>
      </w:r>
      <w:proofErr w:type="spellStart"/>
      <w:r>
        <w:t>ungewis</w:t>
      </w:r>
      <w:proofErr w:type="spellEnd"/>
      <w:r>
        <w:t xml:space="preserve"> </w:t>
      </w:r>
      <w:proofErr w:type="spellStart"/>
      <w:r>
        <w:t>antwort</w:t>
      </w:r>
      <w:proofErr w:type="spellEnd"/>
      <w:r>
        <w:t xml:space="preserve"> die </w:t>
      </w:r>
      <w:proofErr w:type="spellStart"/>
      <w:r>
        <w:t>glewbigen</w:t>
      </w:r>
      <w:proofErr w:type="spellEnd"/>
      <w:r>
        <w:t xml:space="preserve"> </w:t>
      </w:r>
      <w:proofErr w:type="spellStart"/>
      <w:r>
        <w:t>zuschaden</w:t>
      </w:r>
      <w:proofErr w:type="spellEnd"/>
      <w:r>
        <w:t xml:space="preserve"> hat bracht / wie </w:t>
      </w:r>
      <w:proofErr w:type="spellStart"/>
      <w:r>
        <w:t>Cresum</w:t>
      </w:r>
      <w:proofErr w:type="spellEnd"/>
      <w:r>
        <w:t xml:space="preserve"> / weil es kein Gotts </w:t>
      </w:r>
      <w:proofErr w:type="spellStart"/>
      <w:r>
        <w:t>Wortt</w:t>
      </w:r>
      <w:proofErr w:type="spellEnd"/>
      <w:r>
        <w:t xml:space="preserve"> war. </w:t>
      </w:r>
    </w:p>
    <w:p w14:paraId="59B62350" w14:textId="77777777" w:rsidR="00853B3E" w:rsidRDefault="00853B3E" w:rsidP="00853B3E">
      <w:pPr>
        <w:pStyle w:val="StandardWeb"/>
      </w:pPr>
      <w:r>
        <w:t xml:space="preserve">Der </w:t>
      </w:r>
      <w:proofErr w:type="spellStart"/>
      <w:r>
        <w:t>abgott</w:t>
      </w:r>
      <w:proofErr w:type="spellEnd"/>
      <w:r>
        <w:t xml:space="preserve"> </w:t>
      </w:r>
      <w:proofErr w:type="spellStart"/>
      <w:r>
        <w:t>kan</w:t>
      </w:r>
      <w:proofErr w:type="spellEnd"/>
      <w:r>
        <w:t xml:space="preserve"> so gar nicht </w:t>
      </w:r>
      <w:proofErr w:type="spellStart"/>
      <w:r>
        <w:t>helffen</w:t>
      </w:r>
      <w:proofErr w:type="spellEnd"/>
      <w:r>
        <w:t xml:space="preserve"> das man </w:t>
      </w:r>
      <w:proofErr w:type="spellStart"/>
      <w:r>
        <w:t>jn</w:t>
      </w:r>
      <w:proofErr w:type="spellEnd"/>
      <w:r>
        <w:t xml:space="preserve"> tragen </w:t>
      </w:r>
      <w:proofErr w:type="spellStart"/>
      <w:r>
        <w:t>mus</w:t>
      </w:r>
      <w:proofErr w:type="spellEnd"/>
      <w:r>
        <w:t xml:space="preserve"> / und sind die </w:t>
      </w:r>
      <w:proofErr w:type="spellStart"/>
      <w:r>
        <w:t>goetzentreger</w:t>
      </w:r>
      <w:proofErr w:type="spellEnd"/>
      <w:r>
        <w:t xml:space="preserve"> und </w:t>
      </w:r>
      <w:proofErr w:type="spellStart"/>
      <w:r>
        <w:t>pfaffen</w:t>
      </w:r>
      <w:proofErr w:type="spellEnd"/>
      <w:r>
        <w:t xml:space="preserve"> viel </w:t>
      </w:r>
      <w:proofErr w:type="spellStart"/>
      <w:r>
        <w:t>krafftloser</w:t>
      </w:r>
      <w:proofErr w:type="spellEnd"/>
      <w:r>
        <w:t xml:space="preserve"> und </w:t>
      </w:r>
      <w:proofErr w:type="spellStart"/>
      <w:r>
        <w:t>onmechtiger</w:t>
      </w:r>
      <w:proofErr w:type="spellEnd"/>
      <w:r>
        <w:t xml:space="preserve"> in not und </w:t>
      </w:r>
      <w:proofErr w:type="spellStart"/>
      <w:r>
        <w:t>tod</w:t>
      </w:r>
      <w:proofErr w:type="spellEnd"/>
      <w:r>
        <w:t xml:space="preserve"> weil sie kein Gottes </w:t>
      </w:r>
      <w:proofErr w:type="spellStart"/>
      <w:r>
        <w:t>Wortt</w:t>
      </w:r>
      <w:proofErr w:type="spellEnd"/>
      <w:r>
        <w:t xml:space="preserve"> in sich haben. CHRISTUS aber der Kirchen </w:t>
      </w:r>
      <w:proofErr w:type="spellStart"/>
      <w:r>
        <w:t>Advocat</w:t>
      </w:r>
      <w:proofErr w:type="spellEnd"/>
      <w:r>
        <w:t xml:space="preserve"> was er von </w:t>
      </w:r>
      <w:proofErr w:type="spellStart"/>
      <w:r>
        <w:t>anfang</w:t>
      </w:r>
      <w:proofErr w:type="spellEnd"/>
      <w:r>
        <w:t xml:space="preserve"> der </w:t>
      </w:r>
      <w:proofErr w:type="spellStart"/>
      <w:r>
        <w:t>welt</w:t>
      </w:r>
      <w:proofErr w:type="spellEnd"/>
      <w:r>
        <w:t xml:space="preserve"> hat </w:t>
      </w:r>
      <w:proofErr w:type="spellStart"/>
      <w:r>
        <w:t>verkuendiget</w:t>
      </w:r>
      <w:proofErr w:type="spellEnd"/>
      <w:r>
        <w:t xml:space="preserve"> und </w:t>
      </w:r>
      <w:proofErr w:type="spellStart"/>
      <w:r>
        <w:t>verheissen</w:t>
      </w:r>
      <w:proofErr w:type="spellEnd"/>
      <w:r>
        <w:t xml:space="preserve"> das hat er auch </w:t>
      </w:r>
      <w:proofErr w:type="spellStart"/>
      <w:r>
        <w:t>mechtiglich</w:t>
      </w:r>
      <w:proofErr w:type="spellEnd"/>
      <w:r>
        <w:t xml:space="preserve"> gethan und reichlich </w:t>
      </w:r>
      <w:proofErr w:type="spellStart"/>
      <w:r>
        <w:t>erfuellet</w:t>
      </w:r>
      <w:proofErr w:type="spellEnd"/>
      <w:r>
        <w:t xml:space="preserve">: als die </w:t>
      </w:r>
      <w:proofErr w:type="spellStart"/>
      <w:r>
        <w:t>schrifft</w:t>
      </w:r>
      <w:proofErr w:type="spellEnd"/>
      <w:r>
        <w:t xml:space="preserve"> zeuget und wir </w:t>
      </w:r>
      <w:proofErr w:type="spellStart"/>
      <w:r>
        <w:t>heuttestages</w:t>
      </w:r>
      <w:proofErr w:type="spellEnd"/>
      <w:r>
        <w:t xml:space="preserve"> sehen. CHRISTUS aber wird </w:t>
      </w:r>
      <w:proofErr w:type="spellStart"/>
      <w:r>
        <w:t>darumb</w:t>
      </w:r>
      <w:proofErr w:type="spellEnd"/>
      <w:r>
        <w:t xml:space="preserve"> </w:t>
      </w:r>
      <w:proofErr w:type="spellStart"/>
      <w:r>
        <w:t>genennet</w:t>
      </w:r>
      <w:proofErr w:type="spellEnd"/>
      <w:r>
        <w:t xml:space="preserve"> ein gerechter Gott / das er alleine gerecht und der alle von Gott gerecht wird geachtet der an CHRISTUM </w:t>
      </w:r>
      <w:proofErr w:type="spellStart"/>
      <w:r>
        <w:t>glewbet</w:t>
      </w:r>
      <w:proofErr w:type="spellEnd"/>
      <w:r>
        <w:t xml:space="preserve"> / wie Paulus Ro. 3. zeuget. </w:t>
      </w:r>
    </w:p>
    <w:p w14:paraId="3B75AA00" w14:textId="77777777" w:rsidR="00853B3E" w:rsidRDefault="00853B3E" w:rsidP="00853B3E">
      <w:pPr>
        <w:pStyle w:val="StandardWeb"/>
      </w:pPr>
      <w:r>
        <w:t xml:space="preserve">Ein Heiland aber wird er </w:t>
      </w:r>
      <w:proofErr w:type="spellStart"/>
      <w:r>
        <w:t>darumb</w:t>
      </w:r>
      <w:proofErr w:type="spellEnd"/>
      <w:r>
        <w:t xml:space="preserve"> </w:t>
      </w:r>
      <w:proofErr w:type="spellStart"/>
      <w:r>
        <w:t>genennet</w:t>
      </w:r>
      <w:proofErr w:type="spellEnd"/>
      <w:r>
        <w:t xml:space="preserve"> das er allein von </w:t>
      </w:r>
      <w:proofErr w:type="spellStart"/>
      <w:r>
        <w:t>suenden</w:t>
      </w:r>
      <w:proofErr w:type="spellEnd"/>
      <w:r>
        <w:t xml:space="preserve"> </w:t>
      </w:r>
      <w:proofErr w:type="spellStart"/>
      <w:r>
        <w:t>helffen</w:t>
      </w:r>
      <w:proofErr w:type="spellEnd"/>
      <w:r>
        <w:t xml:space="preserve"> und seligmachen </w:t>
      </w:r>
      <w:proofErr w:type="spellStart"/>
      <w:r>
        <w:t>kan</w:t>
      </w:r>
      <w:proofErr w:type="spellEnd"/>
      <w:r>
        <w:t xml:space="preserve"> alle die an </w:t>
      </w:r>
      <w:proofErr w:type="spellStart"/>
      <w:r>
        <w:t>jn</w:t>
      </w:r>
      <w:proofErr w:type="spellEnd"/>
      <w:r>
        <w:t xml:space="preserve"> </w:t>
      </w:r>
      <w:proofErr w:type="spellStart"/>
      <w:r>
        <w:t>glewben</w:t>
      </w:r>
      <w:proofErr w:type="spellEnd"/>
      <w:r>
        <w:t xml:space="preserve"> nach allen </w:t>
      </w:r>
      <w:proofErr w:type="spellStart"/>
      <w:r>
        <w:t>verheissungen</w:t>
      </w:r>
      <w:proofErr w:type="spellEnd"/>
      <w:r>
        <w:t xml:space="preserve"> Gottes / wie Matth. 1. der Engel auch CHRISTUM </w:t>
      </w:r>
      <w:proofErr w:type="spellStart"/>
      <w:r>
        <w:t>umb</w:t>
      </w:r>
      <w:proofErr w:type="spellEnd"/>
      <w:r>
        <w:t xml:space="preserve"> des willen JESUM nennet. </w:t>
      </w:r>
    </w:p>
    <w:p w14:paraId="2C079818" w14:textId="77777777" w:rsidR="00853B3E" w:rsidRDefault="00853B3E" w:rsidP="00853B3E">
      <w:pPr>
        <w:pStyle w:val="StandardWeb"/>
      </w:pPr>
      <w:proofErr w:type="spellStart"/>
      <w:r>
        <w:t>Darumb</w:t>
      </w:r>
      <w:proofErr w:type="spellEnd"/>
      <w:r>
        <w:t xml:space="preserve">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(las sich </w:t>
      </w:r>
      <w:proofErr w:type="spellStart"/>
      <w:r>
        <w:t>versamlen</w:t>
      </w:r>
      <w:proofErr w:type="spellEnd"/>
      <w:r>
        <w:t xml:space="preserve"> und </w:t>
      </w:r>
      <w:proofErr w:type="spellStart"/>
      <w:r>
        <w:t>komen</w:t>
      </w:r>
      <w:proofErr w:type="spellEnd"/>
      <w:r>
        <w:t xml:space="preserve"> miteinander </w:t>
      </w:r>
      <w:proofErr w:type="spellStart"/>
      <w:r>
        <w:t>erzu</w:t>
      </w:r>
      <w:proofErr w:type="spellEnd"/>
      <w:r>
        <w:t xml:space="preserve"> die </w:t>
      </w:r>
      <w:proofErr w:type="spellStart"/>
      <w:r>
        <w:t>helden</w:t>
      </w:r>
      <w:proofErr w:type="spellEnd"/>
      <w:r>
        <w:t xml:space="preserve"> der Heiden die nichts wissen und tragen sich mit den </w:t>
      </w:r>
      <w:proofErr w:type="spellStart"/>
      <w:r>
        <w:t>goetzen</w:t>
      </w:r>
      <w:proofErr w:type="spellEnd"/>
      <w:r>
        <w:t xml:space="preserve"> </w:t>
      </w:r>
      <w:proofErr w:type="spellStart"/>
      <w:r>
        <w:t>jrer</w:t>
      </w:r>
      <w:proofErr w:type="spellEnd"/>
      <w:r>
        <w:t xml:space="preserve"> Klotzen und flehen dem Gott der nicht </w:t>
      </w:r>
      <w:proofErr w:type="spellStart"/>
      <w:r>
        <w:t>helffen</w:t>
      </w:r>
      <w:proofErr w:type="spellEnd"/>
      <w:r>
        <w:t xml:space="preserve"> </w:t>
      </w:r>
      <w:proofErr w:type="spellStart"/>
      <w:r>
        <w:t>kan</w:t>
      </w:r>
      <w:proofErr w:type="spellEnd"/>
      <w:r>
        <w:t xml:space="preserve">: </w:t>
      </w:r>
      <w:proofErr w:type="spellStart"/>
      <w:r>
        <w:t>verkuendiget</w:t>
      </w:r>
      <w:proofErr w:type="spellEnd"/>
      <w:r>
        <w:t xml:space="preserve"> und </w:t>
      </w:r>
      <w:proofErr w:type="spellStart"/>
      <w:r>
        <w:t>trett</w:t>
      </w:r>
      <w:proofErr w:type="spellEnd"/>
      <w:r>
        <w:t xml:space="preserve"> </w:t>
      </w:r>
      <w:proofErr w:type="spellStart"/>
      <w:r>
        <w:t>erzu</w:t>
      </w:r>
      <w:proofErr w:type="spellEnd"/>
      <w:r>
        <w:t xml:space="preserve"> und </w:t>
      </w:r>
      <w:proofErr w:type="spellStart"/>
      <w:r>
        <w:t>ratschlahet</w:t>
      </w:r>
      <w:proofErr w:type="spellEnd"/>
      <w:r>
        <w:t xml:space="preserve"> miteinander / wer hat </w:t>
      </w:r>
      <w:proofErr w:type="spellStart"/>
      <w:r>
        <w:t>dis</w:t>
      </w:r>
      <w:proofErr w:type="spellEnd"/>
      <w:r>
        <w:t xml:space="preserve"> sagen lassen von alters her und dazumal </w:t>
      </w:r>
      <w:proofErr w:type="spellStart"/>
      <w:r>
        <w:t>verkuendiget</w:t>
      </w:r>
      <w:proofErr w:type="spellEnd"/>
      <w:r>
        <w:t xml:space="preserve">: hab </w:t>
      </w:r>
      <w:proofErr w:type="spellStart"/>
      <w:r>
        <w:t>ichs</w:t>
      </w:r>
      <w:proofErr w:type="spellEnd"/>
      <w:r>
        <w:t xml:space="preserve"> nicht gethan der Herr? und ist sonst kein Gott on ich ein gerechter Gott und Heiland und ist kein Gott on ich) seine Christliche </w:t>
      </w:r>
      <w:proofErr w:type="spellStart"/>
      <w:r>
        <w:t>Maiestet</w:t>
      </w:r>
      <w:proofErr w:type="spellEnd"/>
      <w:r>
        <w:t xml:space="preserve"> und </w:t>
      </w:r>
      <w:proofErr w:type="spellStart"/>
      <w:r>
        <w:t>prediger</w:t>
      </w:r>
      <w:proofErr w:type="spellEnd"/>
      <w:r>
        <w:t xml:space="preserve"> mit allen </w:t>
      </w:r>
      <w:proofErr w:type="spellStart"/>
      <w:r>
        <w:t>abgoettern</w:t>
      </w:r>
      <w:proofErr w:type="spellEnd"/>
      <w:r>
        <w:t xml:space="preserve"> und </w:t>
      </w:r>
      <w:proofErr w:type="spellStart"/>
      <w:r>
        <w:t>jren</w:t>
      </w:r>
      <w:proofErr w:type="spellEnd"/>
      <w:r>
        <w:t xml:space="preserve"> </w:t>
      </w:r>
      <w:proofErr w:type="spellStart"/>
      <w:r>
        <w:t>pfaffen</w:t>
      </w:r>
      <w:proofErr w:type="spellEnd"/>
      <w:r>
        <w:t xml:space="preserve"> </w:t>
      </w:r>
      <w:proofErr w:type="spellStart"/>
      <w:r>
        <w:t>verungleichen</w:t>
      </w:r>
      <w:proofErr w:type="spellEnd"/>
      <w:r>
        <w:t xml:space="preserve"> </w:t>
      </w:r>
      <w:proofErr w:type="spellStart"/>
      <w:r>
        <w:t>voeinander</w:t>
      </w:r>
      <w:proofErr w:type="spellEnd"/>
      <w:r>
        <w:t xml:space="preserve"> scheiden und </w:t>
      </w:r>
      <w:proofErr w:type="spellStart"/>
      <w:r>
        <w:t>fur</w:t>
      </w:r>
      <w:proofErr w:type="spellEnd"/>
      <w:r>
        <w:t xml:space="preserve"> der </w:t>
      </w:r>
      <w:proofErr w:type="spellStart"/>
      <w:r>
        <w:t>gantzen</w:t>
      </w:r>
      <w:proofErr w:type="spellEnd"/>
      <w:r>
        <w:t xml:space="preserve"> </w:t>
      </w:r>
      <w:proofErr w:type="spellStart"/>
      <w:r>
        <w:t>Creature</w:t>
      </w:r>
      <w:proofErr w:type="spellEnd"/>
      <w:r>
        <w:t xml:space="preserve"> die </w:t>
      </w:r>
      <w:proofErr w:type="spellStart"/>
      <w:r>
        <w:t>goetzendiener</w:t>
      </w:r>
      <w:proofErr w:type="spellEnd"/>
      <w:r>
        <w:t xml:space="preserve"> verspotten und sagen: </w:t>
      </w:r>
      <w:proofErr w:type="spellStart"/>
      <w:r>
        <w:t>kompt</w:t>
      </w:r>
      <w:proofErr w:type="spellEnd"/>
      <w:r>
        <w:t xml:space="preserve"> alle </w:t>
      </w:r>
      <w:proofErr w:type="spellStart"/>
      <w:r>
        <w:t>zusamen</w:t>
      </w:r>
      <w:proofErr w:type="spellEnd"/>
      <w:r>
        <w:t xml:space="preserve"> und redet und </w:t>
      </w:r>
      <w:proofErr w:type="spellStart"/>
      <w:r>
        <w:t>thuts</w:t>
      </w:r>
      <w:proofErr w:type="spellEnd"/>
      <w:r>
        <w:t xml:space="preserve"> auch wie ich von </w:t>
      </w:r>
      <w:proofErr w:type="spellStart"/>
      <w:r>
        <w:t>anfang</w:t>
      </w:r>
      <w:proofErr w:type="spellEnd"/>
      <w:r>
        <w:t xml:space="preserve"> </w:t>
      </w:r>
      <w:proofErr w:type="spellStart"/>
      <w:r>
        <w:t>gered</w:t>
      </w:r>
      <w:proofErr w:type="spellEnd"/>
      <w:r>
        <w:t xml:space="preserve"> und gethan habe / </w:t>
      </w:r>
      <w:proofErr w:type="spellStart"/>
      <w:r>
        <w:t>nemlich</w:t>
      </w:r>
      <w:proofErr w:type="spellEnd"/>
      <w:r>
        <w:t xml:space="preserve"> der ein solch </w:t>
      </w:r>
      <w:proofErr w:type="spellStart"/>
      <w:r>
        <w:t>wortt</w:t>
      </w:r>
      <w:proofErr w:type="spellEnd"/>
      <w:r>
        <w:t xml:space="preserve"> redet das die </w:t>
      </w:r>
      <w:proofErr w:type="spellStart"/>
      <w:r>
        <w:t>glewbigen</w:t>
      </w:r>
      <w:proofErr w:type="spellEnd"/>
      <w:r>
        <w:t xml:space="preserve"> gerecht und selig macht: </w:t>
      </w:r>
      <w:proofErr w:type="spellStart"/>
      <w:r>
        <w:t>wil</w:t>
      </w:r>
      <w:proofErr w:type="spellEnd"/>
      <w:r>
        <w:t xml:space="preserve"> damit die furchtsamen </w:t>
      </w:r>
      <w:proofErr w:type="spellStart"/>
      <w:r>
        <w:t>troesten</w:t>
      </w:r>
      <w:proofErr w:type="spellEnd"/>
      <w:r>
        <w:t xml:space="preserve"> und bewegen </w:t>
      </w:r>
      <w:proofErr w:type="spellStart"/>
      <w:r>
        <w:t>abgoettereie</w:t>
      </w:r>
      <w:proofErr w:type="spellEnd"/>
      <w:r>
        <w:t xml:space="preserve"> </w:t>
      </w:r>
      <w:proofErr w:type="spellStart"/>
      <w:r>
        <w:t>zufliehen</w:t>
      </w:r>
      <w:proofErr w:type="spellEnd"/>
      <w:r>
        <w:t xml:space="preserve"> und beim Evangelio zuhalten. </w:t>
      </w:r>
    </w:p>
    <w:p w14:paraId="3A629F3F" w14:textId="77777777" w:rsidR="00853B3E" w:rsidRDefault="00853B3E" w:rsidP="00853B3E">
      <w:pPr>
        <w:pStyle w:val="StandardWeb"/>
      </w:pPr>
      <w:r>
        <w:rPr>
          <w:rStyle w:val="Fett"/>
          <w:rFonts w:eastAsiaTheme="majorEastAsia"/>
        </w:rPr>
        <w:t xml:space="preserve">Wendet euch zu mir so werdet </w:t>
      </w:r>
      <w:proofErr w:type="spellStart"/>
      <w:r>
        <w:rPr>
          <w:rStyle w:val="Fett"/>
          <w:rFonts w:eastAsiaTheme="majorEastAsia"/>
        </w:rPr>
        <w:t>jr</w:t>
      </w:r>
      <w:proofErr w:type="spellEnd"/>
      <w:r>
        <w:rPr>
          <w:rStyle w:val="Fett"/>
          <w:rFonts w:eastAsiaTheme="majorEastAsia"/>
        </w:rPr>
        <w:t xml:space="preserve"> selig aller </w:t>
      </w:r>
      <w:proofErr w:type="spellStart"/>
      <w:r>
        <w:rPr>
          <w:rStyle w:val="Fett"/>
          <w:rFonts w:eastAsiaTheme="majorEastAsia"/>
        </w:rPr>
        <w:t>welt</w:t>
      </w:r>
      <w:proofErr w:type="spellEnd"/>
      <w:r>
        <w:rPr>
          <w:rStyle w:val="Fett"/>
          <w:rFonts w:eastAsiaTheme="majorEastAsia"/>
        </w:rPr>
        <w:t xml:space="preserve"> ende. denn ich bin Gott und keiner mehr. Ich </w:t>
      </w:r>
      <w:proofErr w:type="spellStart"/>
      <w:r>
        <w:rPr>
          <w:rStyle w:val="Fett"/>
          <w:rFonts w:eastAsiaTheme="majorEastAsia"/>
        </w:rPr>
        <w:t>schwehre</w:t>
      </w:r>
      <w:proofErr w:type="spellEnd"/>
      <w:r>
        <w:rPr>
          <w:rStyle w:val="Fett"/>
          <w:rFonts w:eastAsiaTheme="majorEastAsia"/>
        </w:rPr>
        <w:t xml:space="preserve"> </w:t>
      </w:r>
      <w:proofErr w:type="spellStart"/>
      <w:r>
        <w:rPr>
          <w:rStyle w:val="Fett"/>
          <w:rFonts w:eastAsiaTheme="majorEastAsia"/>
        </w:rPr>
        <w:t>bey</w:t>
      </w:r>
      <w:proofErr w:type="spellEnd"/>
      <w:r>
        <w:rPr>
          <w:rStyle w:val="Fett"/>
          <w:rFonts w:eastAsiaTheme="majorEastAsia"/>
        </w:rPr>
        <w:t xml:space="preserve"> mir </w:t>
      </w:r>
      <w:proofErr w:type="spellStart"/>
      <w:r>
        <w:rPr>
          <w:rStyle w:val="Fett"/>
          <w:rFonts w:eastAsiaTheme="majorEastAsia"/>
        </w:rPr>
        <w:t>selbs</w:t>
      </w:r>
      <w:proofErr w:type="spellEnd"/>
      <w:r>
        <w:rPr>
          <w:rStyle w:val="Fett"/>
          <w:rFonts w:eastAsiaTheme="majorEastAsia"/>
        </w:rPr>
        <w:t xml:space="preserve"> und ein </w:t>
      </w:r>
      <w:proofErr w:type="spellStart"/>
      <w:r>
        <w:rPr>
          <w:rStyle w:val="Fett"/>
          <w:rFonts w:eastAsiaTheme="majorEastAsia"/>
        </w:rPr>
        <w:t>wortt</w:t>
      </w:r>
      <w:proofErr w:type="spellEnd"/>
      <w:r>
        <w:rPr>
          <w:rStyle w:val="Fett"/>
          <w:rFonts w:eastAsiaTheme="majorEastAsia"/>
        </w:rPr>
        <w:t xml:space="preserve"> der </w:t>
      </w:r>
      <w:proofErr w:type="spellStart"/>
      <w:r>
        <w:rPr>
          <w:rStyle w:val="Fett"/>
          <w:rFonts w:eastAsiaTheme="majorEastAsia"/>
        </w:rPr>
        <w:t>gerechtickeit</w:t>
      </w:r>
      <w:proofErr w:type="spellEnd"/>
      <w:r>
        <w:rPr>
          <w:rStyle w:val="Fett"/>
          <w:rFonts w:eastAsiaTheme="majorEastAsia"/>
        </w:rPr>
        <w:t xml:space="preserve"> gehet aus meinem </w:t>
      </w:r>
      <w:proofErr w:type="spellStart"/>
      <w:r>
        <w:rPr>
          <w:rStyle w:val="Fett"/>
          <w:rFonts w:eastAsiaTheme="majorEastAsia"/>
        </w:rPr>
        <w:t>mund</w:t>
      </w:r>
      <w:proofErr w:type="spellEnd"/>
      <w:r>
        <w:rPr>
          <w:rStyle w:val="Fett"/>
          <w:rFonts w:eastAsiaTheme="majorEastAsia"/>
        </w:rPr>
        <w:t xml:space="preserve"> da </w:t>
      </w:r>
      <w:proofErr w:type="spellStart"/>
      <w:r>
        <w:rPr>
          <w:rStyle w:val="Fett"/>
          <w:rFonts w:eastAsiaTheme="majorEastAsia"/>
        </w:rPr>
        <w:t>sol</w:t>
      </w:r>
      <w:proofErr w:type="spellEnd"/>
      <w:r>
        <w:rPr>
          <w:rStyle w:val="Fett"/>
          <w:rFonts w:eastAsiaTheme="majorEastAsia"/>
        </w:rPr>
        <w:t xml:space="preserve"> es </w:t>
      </w:r>
      <w:proofErr w:type="spellStart"/>
      <w:r>
        <w:rPr>
          <w:rStyle w:val="Fett"/>
          <w:rFonts w:eastAsiaTheme="majorEastAsia"/>
        </w:rPr>
        <w:t>bey</w:t>
      </w:r>
      <w:proofErr w:type="spellEnd"/>
      <w:r>
        <w:rPr>
          <w:rStyle w:val="Fett"/>
          <w:rFonts w:eastAsiaTheme="majorEastAsia"/>
        </w:rPr>
        <w:t xml:space="preserve"> bleiben / </w:t>
      </w:r>
      <w:proofErr w:type="spellStart"/>
      <w:r>
        <w:rPr>
          <w:rStyle w:val="Fett"/>
          <w:rFonts w:eastAsiaTheme="majorEastAsia"/>
        </w:rPr>
        <w:t>nemlich</w:t>
      </w:r>
      <w:proofErr w:type="spellEnd"/>
      <w:r>
        <w:rPr>
          <w:rStyle w:val="Fett"/>
          <w:rFonts w:eastAsiaTheme="majorEastAsia"/>
        </w:rPr>
        <w:t xml:space="preserve"> mir sollen alle knie sich beugen und alle </w:t>
      </w:r>
      <w:proofErr w:type="spellStart"/>
      <w:r>
        <w:rPr>
          <w:rStyle w:val="Fett"/>
          <w:rFonts w:eastAsiaTheme="majorEastAsia"/>
        </w:rPr>
        <w:t>zungen</w:t>
      </w:r>
      <w:proofErr w:type="spellEnd"/>
      <w:r>
        <w:rPr>
          <w:rStyle w:val="Fett"/>
          <w:rFonts w:eastAsiaTheme="majorEastAsia"/>
        </w:rPr>
        <w:t xml:space="preserve"> </w:t>
      </w:r>
      <w:proofErr w:type="spellStart"/>
      <w:r>
        <w:rPr>
          <w:rStyle w:val="Fett"/>
          <w:rFonts w:eastAsiaTheme="majorEastAsia"/>
        </w:rPr>
        <w:t>schwehren</w:t>
      </w:r>
      <w:proofErr w:type="spellEnd"/>
      <w:r>
        <w:rPr>
          <w:rStyle w:val="Fett"/>
          <w:rFonts w:eastAsiaTheme="majorEastAsia"/>
        </w:rPr>
        <w:t xml:space="preserve"> und sagen / im </w:t>
      </w:r>
      <w:proofErr w:type="spellStart"/>
      <w:r>
        <w:rPr>
          <w:rStyle w:val="Fett"/>
          <w:rFonts w:eastAsiaTheme="majorEastAsia"/>
        </w:rPr>
        <w:t>Hern</w:t>
      </w:r>
      <w:proofErr w:type="spellEnd"/>
      <w:r>
        <w:rPr>
          <w:rStyle w:val="Fett"/>
          <w:rFonts w:eastAsiaTheme="majorEastAsia"/>
        </w:rPr>
        <w:t xml:space="preserve"> hab ich </w:t>
      </w:r>
      <w:proofErr w:type="spellStart"/>
      <w:r>
        <w:rPr>
          <w:rStyle w:val="Fett"/>
          <w:rFonts w:eastAsiaTheme="majorEastAsia"/>
        </w:rPr>
        <w:t>gerechtickeit</w:t>
      </w:r>
      <w:proofErr w:type="spellEnd"/>
      <w:r>
        <w:rPr>
          <w:rStyle w:val="Fett"/>
          <w:rFonts w:eastAsiaTheme="majorEastAsia"/>
        </w:rPr>
        <w:t xml:space="preserve"> und </w:t>
      </w:r>
      <w:proofErr w:type="spellStart"/>
      <w:r>
        <w:rPr>
          <w:rStyle w:val="Fett"/>
          <w:rFonts w:eastAsiaTheme="majorEastAsia"/>
        </w:rPr>
        <w:t>stercke</w:t>
      </w:r>
      <w:proofErr w:type="spellEnd"/>
      <w:r>
        <w:rPr>
          <w:rStyle w:val="Fett"/>
          <w:rFonts w:eastAsiaTheme="majorEastAsia"/>
        </w:rPr>
        <w:t xml:space="preserve">: solche werden auch zu </w:t>
      </w:r>
      <w:proofErr w:type="spellStart"/>
      <w:r>
        <w:rPr>
          <w:rStyle w:val="Fett"/>
          <w:rFonts w:eastAsiaTheme="majorEastAsia"/>
        </w:rPr>
        <w:t>jm</w:t>
      </w:r>
      <w:proofErr w:type="spellEnd"/>
      <w:r>
        <w:rPr>
          <w:rStyle w:val="Fett"/>
          <w:rFonts w:eastAsiaTheme="majorEastAsia"/>
        </w:rPr>
        <w:t xml:space="preserve"> </w:t>
      </w:r>
      <w:proofErr w:type="spellStart"/>
      <w:r>
        <w:rPr>
          <w:rStyle w:val="Fett"/>
          <w:rFonts w:eastAsiaTheme="majorEastAsia"/>
        </w:rPr>
        <w:t>komen</w:t>
      </w:r>
      <w:proofErr w:type="spellEnd"/>
      <w:r>
        <w:rPr>
          <w:rStyle w:val="Fett"/>
          <w:rFonts w:eastAsiaTheme="majorEastAsia"/>
        </w:rPr>
        <w:t xml:space="preserve">. Aber alle die </w:t>
      </w:r>
      <w:proofErr w:type="spellStart"/>
      <w:r>
        <w:rPr>
          <w:rStyle w:val="Fett"/>
          <w:rFonts w:eastAsiaTheme="majorEastAsia"/>
        </w:rPr>
        <w:t>jm</w:t>
      </w:r>
      <w:proofErr w:type="spellEnd"/>
      <w:r>
        <w:rPr>
          <w:rStyle w:val="Fett"/>
          <w:rFonts w:eastAsiaTheme="majorEastAsia"/>
        </w:rPr>
        <w:t xml:space="preserve"> widerstehen </w:t>
      </w:r>
      <w:proofErr w:type="spellStart"/>
      <w:r>
        <w:rPr>
          <w:rStyle w:val="Fett"/>
          <w:rFonts w:eastAsiaTheme="majorEastAsia"/>
        </w:rPr>
        <w:t>muessen</w:t>
      </w:r>
      <w:proofErr w:type="spellEnd"/>
      <w:r>
        <w:rPr>
          <w:rStyle w:val="Fett"/>
          <w:rFonts w:eastAsiaTheme="majorEastAsia"/>
        </w:rPr>
        <w:t xml:space="preserve"> zuschanden werden: denn im </w:t>
      </w:r>
      <w:proofErr w:type="spellStart"/>
      <w:r>
        <w:rPr>
          <w:rStyle w:val="Fett"/>
          <w:rFonts w:eastAsiaTheme="majorEastAsia"/>
        </w:rPr>
        <w:t>Hern</w:t>
      </w:r>
      <w:proofErr w:type="spellEnd"/>
      <w:r>
        <w:rPr>
          <w:rStyle w:val="Fett"/>
          <w:rFonts w:eastAsiaTheme="majorEastAsia"/>
        </w:rPr>
        <w:t xml:space="preserve"> werden gerecht </w:t>
      </w:r>
      <w:proofErr w:type="spellStart"/>
      <w:r>
        <w:rPr>
          <w:rStyle w:val="Fett"/>
          <w:rFonts w:eastAsiaTheme="majorEastAsia"/>
        </w:rPr>
        <w:t>alelr</w:t>
      </w:r>
      <w:proofErr w:type="spellEnd"/>
      <w:r>
        <w:rPr>
          <w:rStyle w:val="Fett"/>
          <w:rFonts w:eastAsiaTheme="majorEastAsia"/>
        </w:rPr>
        <w:t xml:space="preserve"> Samen Israel und sich sein </w:t>
      </w:r>
      <w:proofErr w:type="spellStart"/>
      <w:r>
        <w:rPr>
          <w:rStyle w:val="Fett"/>
          <w:rFonts w:eastAsiaTheme="majorEastAsia"/>
        </w:rPr>
        <w:t>rhuemen</w:t>
      </w:r>
      <w:proofErr w:type="spellEnd"/>
      <w:r>
        <w:rPr>
          <w:rStyle w:val="Fett"/>
          <w:rFonts w:eastAsiaTheme="majorEastAsia"/>
        </w:rPr>
        <w:t>.</w:t>
      </w:r>
      <w:r>
        <w:t xml:space="preserve"> </w:t>
      </w:r>
    </w:p>
    <w:p w14:paraId="7483F525" w14:textId="77777777" w:rsidR="00853B3E" w:rsidRDefault="00853B3E" w:rsidP="00853B3E">
      <w:pPr>
        <w:pStyle w:val="StandardWeb"/>
      </w:pPr>
      <w:r>
        <w:t xml:space="preserve">Aus </w:t>
      </w:r>
      <w:proofErr w:type="spellStart"/>
      <w:r>
        <w:t>disem</w:t>
      </w:r>
      <w:proofErr w:type="spellEnd"/>
      <w:r>
        <w:t xml:space="preserve"> achten teil last uns vier </w:t>
      </w:r>
      <w:proofErr w:type="spellStart"/>
      <w:r>
        <w:t>lere</w:t>
      </w:r>
      <w:proofErr w:type="spellEnd"/>
      <w:r>
        <w:t xml:space="preserve"> </w:t>
      </w:r>
      <w:proofErr w:type="spellStart"/>
      <w:r>
        <w:t>schepffen</w:t>
      </w:r>
      <w:proofErr w:type="spellEnd"/>
      <w:r>
        <w:t xml:space="preserve"> und </w:t>
      </w:r>
      <w:proofErr w:type="spellStart"/>
      <w:r>
        <w:t>erzelen</w:t>
      </w:r>
      <w:proofErr w:type="spellEnd"/>
      <w:r>
        <w:t xml:space="preserve">: Erstlich </w:t>
      </w:r>
    </w:p>
    <w:p w14:paraId="056094AA" w14:textId="77777777" w:rsidR="00853B3E" w:rsidRDefault="00853B3E" w:rsidP="00853B3E">
      <w:pPr>
        <w:pStyle w:val="berschrift3"/>
      </w:pPr>
      <w:r>
        <w:t xml:space="preserve">Wie CHRISTUS allen </w:t>
      </w:r>
      <w:proofErr w:type="spellStart"/>
      <w:r>
        <w:t>buessern</w:t>
      </w:r>
      <w:proofErr w:type="spellEnd"/>
      <w:r>
        <w:t xml:space="preserve"> und </w:t>
      </w:r>
      <w:proofErr w:type="spellStart"/>
      <w:r>
        <w:t>glewbigen</w:t>
      </w:r>
      <w:proofErr w:type="spellEnd"/>
      <w:r>
        <w:t xml:space="preserve"> </w:t>
      </w:r>
      <w:proofErr w:type="spellStart"/>
      <w:r>
        <w:t>ewigeselickeit</w:t>
      </w:r>
      <w:proofErr w:type="spellEnd"/>
      <w:r>
        <w:t xml:space="preserve"> </w:t>
      </w:r>
      <w:proofErr w:type="spellStart"/>
      <w:r>
        <w:t>verheisset</w:t>
      </w:r>
      <w:proofErr w:type="spellEnd"/>
      <w:r>
        <w:t>.</w:t>
      </w:r>
    </w:p>
    <w:p w14:paraId="6533F9EC" w14:textId="77777777" w:rsidR="00853B3E" w:rsidRDefault="00853B3E" w:rsidP="00853B3E">
      <w:pPr>
        <w:pStyle w:val="StandardWeb"/>
      </w:pPr>
      <w:r>
        <w:t xml:space="preserve">Zu CHRISTO sich wenden ist nichts anders denn </w:t>
      </w:r>
      <w:proofErr w:type="spellStart"/>
      <w:r>
        <w:t>buessen</w:t>
      </w:r>
      <w:proofErr w:type="spellEnd"/>
      <w:r>
        <w:t xml:space="preserve"> und dem Evangelio </w:t>
      </w:r>
      <w:proofErr w:type="spellStart"/>
      <w:r>
        <w:t>glewben</w:t>
      </w:r>
      <w:proofErr w:type="spellEnd"/>
      <w:r>
        <w:t xml:space="preserve">: wie er </w:t>
      </w:r>
      <w:proofErr w:type="spellStart"/>
      <w:r>
        <w:t>selbs</w:t>
      </w:r>
      <w:proofErr w:type="spellEnd"/>
      <w:r>
        <w:t xml:space="preserve"> </w:t>
      </w:r>
      <w:proofErr w:type="spellStart"/>
      <w:r>
        <w:t>leret</w:t>
      </w:r>
      <w:proofErr w:type="spellEnd"/>
      <w:r>
        <w:t xml:space="preserve"> Matth. 4. Bessert euch und </w:t>
      </w:r>
      <w:proofErr w:type="spellStart"/>
      <w:r>
        <w:t>glewbet</w:t>
      </w:r>
      <w:proofErr w:type="spellEnd"/>
      <w:r>
        <w:t xml:space="preserve"> dem Evangelio. </w:t>
      </w:r>
    </w:p>
    <w:p w14:paraId="1607CD78" w14:textId="77777777" w:rsidR="00853B3E" w:rsidRDefault="00853B3E" w:rsidP="00853B3E">
      <w:pPr>
        <w:pStyle w:val="StandardWeb"/>
      </w:pPr>
      <w:r>
        <w:t xml:space="preserve">Selig </w:t>
      </w:r>
      <w:proofErr w:type="spellStart"/>
      <w:r>
        <w:t>wrden</w:t>
      </w:r>
      <w:proofErr w:type="spellEnd"/>
      <w:r>
        <w:t xml:space="preserve"> </w:t>
      </w:r>
      <w:proofErr w:type="spellStart"/>
      <w:r>
        <w:t>heist</w:t>
      </w:r>
      <w:proofErr w:type="spellEnd"/>
      <w:r>
        <w:t xml:space="preserve"> die so dem Evangelio </w:t>
      </w:r>
      <w:proofErr w:type="spellStart"/>
      <w:r>
        <w:t>glewben</w:t>
      </w:r>
      <w:proofErr w:type="spellEnd"/>
      <w:r>
        <w:t xml:space="preserve"> nicht </w:t>
      </w:r>
      <w:proofErr w:type="spellStart"/>
      <w:r>
        <w:t>verlorn</w:t>
      </w:r>
      <w:proofErr w:type="spellEnd"/>
      <w:r>
        <w:t xml:space="preserve"> werden sondern das ewigleben haben / als CHRISTUS Joan. 3. zeuget. </w:t>
      </w:r>
    </w:p>
    <w:p w14:paraId="44623C4D" w14:textId="77777777" w:rsidR="00853B3E" w:rsidRDefault="00853B3E" w:rsidP="00853B3E">
      <w:pPr>
        <w:pStyle w:val="StandardWeb"/>
      </w:pPr>
      <w:r>
        <w:t xml:space="preserve">Durch aller </w:t>
      </w:r>
      <w:proofErr w:type="spellStart"/>
      <w:r>
        <w:t>welt</w:t>
      </w:r>
      <w:proofErr w:type="spellEnd"/>
      <w:r>
        <w:t xml:space="preserve"> ende verstehe alle Heiden zum Evangelio </w:t>
      </w:r>
      <w:proofErr w:type="spellStart"/>
      <w:r>
        <w:t>beruffen</w:t>
      </w:r>
      <w:proofErr w:type="spellEnd"/>
      <w:r>
        <w:t xml:space="preserve"> </w:t>
      </w:r>
      <w:proofErr w:type="spellStart"/>
      <w:r>
        <w:t>Psal</w:t>
      </w:r>
      <w:proofErr w:type="spellEnd"/>
      <w:r>
        <w:t xml:space="preserve">. 2. und </w:t>
      </w:r>
      <w:proofErr w:type="spellStart"/>
      <w:r>
        <w:t>Marci</w:t>
      </w:r>
      <w:proofErr w:type="spellEnd"/>
      <w:r>
        <w:t xml:space="preserve"> ultimo. </w:t>
      </w:r>
    </w:p>
    <w:p w14:paraId="07B0294C" w14:textId="77777777" w:rsidR="00853B3E" w:rsidRDefault="00853B3E" w:rsidP="00853B3E">
      <w:pPr>
        <w:pStyle w:val="StandardWeb"/>
      </w:pPr>
      <w:r>
        <w:t xml:space="preserve">CHRISTUM Gott sein und sonst keinen mehr / </w:t>
      </w:r>
      <w:proofErr w:type="spellStart"/>
      <w:r>
        <w:t>heist</w:t>
      </w:r>
      <w:proofErr w:type="spellEnd"/>
      <w:r>
        <w:t xml:space="preserve"> in CHRISTO alle </w:t>
      </w:r>
      <w:proofErr w:type="spellStart"/>
      <w:r>
        <w:t>fuelle</w:t>
      </w:r>
      <w:proofErr w:type="spellEnd"/>
      <w:r>
        <w:t xml:space="preserve"> der Gottheit </w:t>
      </w:r>
      <w:proofErr w:type="spellStart"/>
      <w:r>
        <w:t>leiplich</w:t>
      </w:r>
      <w:proofErr w:type="spellEnd"/>
      <w:r>
        <w:t xml:space="preserve"> </w:t>
      </w:r>
      <w:proofErr w:type="spellStart"/>
      <w:r>
        <w:t>wonen</w:t>
      </w:r>
      <w:proofErr w:type="spellEnd"/>
      <w:r>
        <w:t xml:space="preserve"> und durch </w:t>
      </w:r>
      <w:proofErr w:type="spellStart"/>
      <w:r>
        <w:t>jn</w:t>
      </w:r>
      <w:proofErr w:type="spellEnd"/>
      <w:r>
        <w:t xml:space="preserve"> alles </w:t>
      </w:r>
      <w:proofErr w:type="spellStart"/>
      <w:r>
        <w:t>versuenet</w:t>
      </w:r>
      <w:proofErr w:type="spellEnd"/>
      <w:r>
        <w:t xml:space="preserve"> werden Col. 2. </w:t>
      </w:r>
    </w:p>
    <w:p w14:paraId="0C2CFB7D" w14:textId="77777777" w:rsidR="00853B3E" w:rsidRDefault="00853B3E" w:rsidP="00853B3E">
      <w:pPr>
        <w:pStyle w:val="StandardWeb"/>
      </w:pPr>
      <w:r>
        <w:t xml:space="preserve">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(wendet euch zu mir so werdet </w:t>
      </w:r>
      <w:proofErr w:type="spellStart"/>
      <w:r>
        <w:t>jr</w:t>
      </w:r>
      <w:proofErr w:type="spellEnd"/>
      <w:r>
        <w:t xml:space="preserve"> selig aller </w:t>
      </w:r>
      <w:proofErr w:type="spellStart"/>
      <w:r>
        <w:t>welt</w:t>
      </w:r>
      <w:proofErr w:type="spellEnd"/>
      <w:r>
        <w:t xml:space="preserve"> ende: denn </w:t>
      </w:r>
      <w:proofErr w:type="spellStart"/>
      <w:r>
        <w:t>ichb</w:t>
      </w:r>
      <w:proofErr w:type="spellEnd"/>
      <w:r>
        <w:t xml:space="preserve"> in Gott und keiner mehr) alle </w:t>
      </w:r>
      <w:proofErr w:type="spellStart"/>
      <w:r>
        <w:t>menschen</w:t>
      </w:r>
      <w:proofErr w:type="spellEnd"/>
      <w:r>
        <w:t xml:space="preserve"> zum Evangelio </w:t>
      </w:r>
      <w:proofErr w:type="spellStart"/>
      <w:r>
        <w:t>beruffen</w:t>
      </w:r>
      <w:proofErr w:type="spellEnd"/>
      <w:r>
        <w:t xml:space="preserve"> und </w:t>
      </w:r>
      <w:proofErr w:type="spellStart"/>
      <w:r>
        <w:t>verheissen</w:t>
      </w:r>
      <w:proofErr w:type="spellEnd"/>
      <w:r>
        <w:t xml:space="preserve"> wenn sie </w:t>
      </w:r>
      <w:proofErr w:type="spellStart"/>
      <w:r>
        <w:t>buessen</w:t>
      </w:r>
      <w:proofErr w:type="spellEnd"/>
      <w:r>
        <w:t xml:space="preserve"> keinen </w:t>
      </w:r>
      <w:proofErr w:type="spellStart"/>
      <w:r>
        <w:t>abgott</w:t>
      </w:r>
      <w:proofErr w:type="spellEnd"/>
      <w:r>
        <w:t xml:space="preserve"> im </w:t>
      </w:r>
      <w:proofErr w:type="spellStart"/>
      <w:r>
        <w:t>hertzen</w:t>
      </w:r>
      <w:proofErr w:type="spellEnd"/>
      <w:r>
        <w:t xml:space="preserve"> haben fest </w:t>
      </w:r>
      <w:proofErr w:type="spellStart"/>
      <w:r>
        <w:t>hangenan</w:t>
      </w:r>
      <w:proofErr w:type="spellEnd"/>
      <w:r>
        <w:t xml:space="preserve"> Gottes </w:t>
      </w:r>
      <w:proofErr w:type="spellStart"/>
      <w:r>
        <w:t>verheissungen</w:t>
      </w:r>
      <w:proofErr w:type="spellEnd"/>
      <w:r>
        <w:t xml:space="preserve"> wie die Juden Nu. 21. </w:t>
      </w:r>
      <w:proofErr w:type="spellStart"/>
      <w:r>
        <w:t>buesseten</w:t>
      </w:r>
      <w:proofErr w:type="spellEnd"/>
      <w:r>
        <w:t xml:space="preserve"> und die eherne Schlangen ansahen / durch den </w:t>
      </w:r>
      <w:proofErr w:type="spellStart"/>
      <w:r>
        <w:t>glawben</w:t>
      </w:r>
      <w:proofErr w:type="spellEnd"/>
      <w:r>
        <w:t xml:space="preserve"> </w:t>
      </w:r>
      <w:proofErr w:type="spellStart"/>
      <w:r>
        <w:t>ewigeselickeit</w:t>
      </w:r>
      <w:proofErr w:type="spellEnd"/>
      <w:r>
        <w:t xml:space="preserve"> erlangen / wie CHRISTUS Jo. 3. </w:t>
      </w:r>
      <w:proofErr w:type="spellStart"/>
      <w:r>
        <w:t>selbs</w:t>
      </w:r>
      <w:proofErr w:type="spellEnd"/>
      <w:r>
        <w:t xml:space="preserve"> zeuget / als Mose die Schlangen in der </w:t>
      </w:r>
      <w:proofErr w:type="spellStart"/>
      <w:r>
        <w:t>wuesten</w:t>
      </w:r>
      <w:proofErr w:type="spellEnd"/>
      <w:r>
        <w:t xml:space="preserve"> </w:t>
      </w:r>
      <w:proofErr w:type="spellStart"/>
      <w:r>
        <w:t>erhoehete</w:t>
      </w:r>
      <w:proofErr w:type="spellEnd"/>
      <w:r>
        <w:t xml:space="preserve"> / so </w:t>
      </w:r>
      <w:proofErr w:type="spellStart"/>
      <w:r>
        <w:t>mus</w:t>
      </w:r>
      <w:proofErr w:type="spellEnd"/>
      <w:r>
        <w:t xml:space="preserve"> des </w:t>
      </w:r>
      <w:proofErr w:type="spellStart"/>
      <w:r>
        <w:t>menschen</w:t>
      </w:r>
      <w:proofErr w:type="spellEnd"/>
      <w:r>
        <w:t xml:space="preserve"> Son </w:t>
      </w:r>
      <w:proofErr w:type="spellStart"/>
      <w:r>
        <w:t>erhoeht</w:t>
      </w:r>
      <w:proofErr w:type="spellEnd"/>
      <w:r>
        <w:t xml:space="preserve"> werden / </w:t>
      </w:r>
      <w:proofErr w:type="spellStart"/>
      <w:r>
        <w:t>auffdas</w:t>
      </w:r>
      <w:proofErr w:type="spellEnd"/>
      <w:r>
        <w:t xml:space="preserve"> alle die an </w:t>
      </w:r>
      <w:proofErr w:type="spellStart"/>
      <w:r>
        <w:t>jn</w:t>
      </w:r>
      <w:proofErr w:type="spellEnd"/>
      <w:r>
        <w:t xml:space="preserve"> </w:t>
      </w:r>
      <w:proofErr w:type="spellStart"/>
      <w:r>
        <w:t>glewben</w:t>
      </w:r>
      <w:proofErr w:type="spellEnd"/>
      <w:r>
        <w:t xml:space="preserve"> nicht </w:t>
      </w:r>
      <w:proofErr w:type="spellStart"/>
      <w:r>
        <w:t>verlorn</w:t>
      </w:r>
      <w:proofErr w:type="spellEnd"/>
      <w:r>
        <w:t xml:space="preserve"> werden / sondern das ewigleben haben. Nu </w:t>
      </w:r>
    </w:p>
    <w:p w14:paraId="34B8AAB3" w14:textId="77777777" w:rsidR="00853B3E" w:rsidRDefault="00853B3E" w:rsidP="00853B3E">
      <w:pPr>
        <w:pStyle w:val="berschrift3"/>
      </w:pPr>
      <w:r>
        <w:t xml:space="preserve">Wie keine </w:t>
      </w:r>
      <w:proofErr w:type="spellStart"/>
      <w:r>
        <w:t>lere</w:t>
      </w:r>
      <w:proofErr w:type="spellEnd"/>
      <w:r>
        <w:t xml:space="preserve"> recht ist denn das Evangelion CHRISTI.</w:t>
      </w:r>
    </w:p>
    <w:p w14:paraId="2B796906" w14:textId="77777777" w:rsidR="00853B3E" w:rsidRDefault="00853B3E" w:rsidP="00853B3E">
      <w:pPr>
        <w:pStyle w:val="StandardWeb"/>
      </w:pPr>
      <w:r>
        <w:t xml:space="preserve">Durchs </w:t>
      </w:r>
      <w:proofErr w:type="spellStart"/>
      <w:r>
        <w:t>Wortt</w:t>
      </w:r>
      <w:proofErr w:type="spellEnd"/>
      <w:r>
        <w:t xml:space="preserve"> der </w:t>
      </w:r>
      <w:proofErr w:type="spellStart"/>
      <w:r>
        <w:t>gerechtickeit</w:t>
      </w:r>
      <w:proofErr w:type="spellEnd"/>
      <w:r>
        <w:t xml:space="preserve"> so gehet aus CHRISTI munde verstehe das Evangelion CHRISTI welches die </w:t>
      </w:r>
      <w:proofErr w:type="spellStart"/>
      <w:r>
        <w:t>glewbigen</w:t>
      </w:r>
      <w:proofErr w:type="spellEnd"/>
      <w:r>
        <w:t xml:space="preserve"> gerecht macht </w:t>
      </w:r>
      <w:proofErr w:type="spellStart"/>
      <w:r>
        <w:t>fur</w:t>
      </w:r>
      <w:proofErr w:type="spellEnd"/>
      <w:r>
        <w:t xml:space="preserve"> Gott wie Abraham Ge. 15. Bey sich </w:t>
      </w:r>
      <w:proofErr w:type="spellStart"/>
      <w:r>
        <w:t>selbs</w:t>
      </w:r>
      <w:proofErr w:type="spellEnd"/>
      <w:r>
        <w:t xml:space="preserve"> </w:t>
      </w:r>
      <w:proofErr w:type="spellStart"/>
      <w:r>
        <w:t>schwehren</w:t>
      </w:r>
      <w:proofErr w:type="spellEnd"/>
      <w:r>
        <w:t xml:space="preserve"> das es beim </w:t>
      </w:r>
      <w:proofErr w:type="spellStart"/>
      <w:r>
        <w:t>Wortt</w:t>
      </w:r>
      <w:proofErr w:type="spellEnd"/>
      <w:r>
        <w:t xml:space="preserve"> der </w:t>
      </w:r>
      <w:proofErr w:type="spellStart"/>
      <w:r>
        <w:t>gerechtickeit</w:t>
      </w:r>
      <w:proofErr w:type="spellEnd"/>
      <w:r>
        <w:t xml:space="preserve"> bleiben </w:t>
      </w:r>
      <w:proofErr w:type="spellStart"/>
      <w:r>
        <w:t>sol</w:t>
      </w:r>
      <w:proofErr w:type="spellEnd"/>
      <w:r>
        <w:t xml:space="preserve"> / </w:t>
      </w:r>
      <w:proofErr w:type="spellStart"/>
      <w:r>
        <w:t>heist</w:t>
      </w:r>
      <w:proofErr w:type="spellEnd"/>
      <w:r>
        <w:t xml:space="preserve"> so war sollen und werden alle die so </w:t>
      </w:r>
      <w:proofErr w:type="spellStart"/>
      <w:r>
        <w:t>Gottlichen</w:t>
      </w:r>
      <w:proofErr w:type="spellEnd"/>
      <w:r>
        <w:t xml:space="preserve"> </w:t>
      </w:r>
      <w:proofErr w:type="spellStart"/>
      <w:r>
        <w:t>verheissungen</w:t>
      </w:r>
      <w:proofErr w:type="spellEnd"/>
      <w:r>
        <w:t xml:space="preserve"> dem Evangelio CHRISTI </w:t>
      </w:r>
      <w:proofErr w:type="spellStart"/>
      <w:r>
        <w:t>glewben</w:t>
      </w:r>
      <w:proofErr w:type="spellEnd"/>
      <w:r>
        <w:t xml:space="preserve"> gerecht von Gott </w:t>
      </w:r>
      <w:proofErr w:type="spellStart"/>
      <w:r>
        <w:t>geacht</w:t>
      </w:r>
      <w:proofErr w:type="spellEnd"/>
      <w:r>
        <w:t xml:space="preserve"> und selig gemacht werden / als Gott lebet in CHRISTO </w:t>
      </w:r>
      <w:proofErr w:type="spellStart"/>
      <w:r>
        <w:t>warhafftig</w:t>
      </w:r>
      <w:proofErr w:type="spellEnd"/>
      <w:r>
        <w:t xml:space="preserve"> </w:t>
      </w:r>
      <w:proofErr w:type="spellStart"/>
      <w:r>
        <w:t>Allmechtig</w:t>
      </w:r>
      <w:proofErr w:type="spellEnd"/>
      <w:r>
        <w:t xml:space="preserve"> ewig ist / wie er denn </w:t>
      </w:r>
      <w:proofErr w:type="spellStart"/>
      <w:r>
        <w:t>selbs</w:t>
      </w:r>
      <w:proofErr w:type="spellEnd"/>
      <w:r>
        <w:t xml:space="preserve"> </w:t>
      </w:r>
      <w:proofErr w:type="spellStart"/>
      <w:r>
        <w:t>schwehert</w:t>
      </w:r>
      <w:proofErr w:type="spellEnd"/>
      <w:r>
        <w:t xml:space="preserve"> Ge. 22. das im Samen </w:t>
      </w:r>
      <w:proofErr w:type="spellStart"/>
      <w:r>
        <w:t>Abrahae</w:t>
      </w:r>
      <w:proofErr w:type="spellEnd"/>
      <w:r>
        <w:t xml:space="preserve"> </w:t>
      </w:r>
      <w:proofErr w:type="spellStart"/>
      <w:r>
        <w:t>gesegent</w:t>
      </w:r>
      <w:proofErr w:type="spellEnd"/>
      <w:r>
        <w:t xml:space="preserve"> werden sollen alle </w:t>
      </w:r>
      <w:proofErr w:type="spellStart"/>
      <w:r>
        <w:t>voelcker</w:t>
      </w:r>
      <w:proofErr w:type="spellEnd"/>
      <w:r>
        <w:t xml:space="preserve"> </w:t>
      </w:r>
      <w:proofErr w:type="spellStart"/>
      <w:r>
        <w:t>auff</w:t>
      </w:r>
      <w:proofErr w:type="spellEnd"/>
      <w:r>
        <w:t xml:space="preserve"> Erden / und CHRISTUS auch </w:t>
      </w:r>
      <w:proofErr w:type="spellStart"/>
      <w:r>
        <w:t>schwehert</w:t>
      </w:r>
      <w:proofErr w:type="spellEnd"/>
      <w:r>
        <w:t xml:space="preserve"> Jo. 8. Warlich sag ich euch wer mein </w:t>
      </w:r>
      <w:proofErr w:type="spellStart"/>
      <w:r>
        <w:t>Wortt</w:t>
      </w:r>
      <w:proofErr w:type="spellEnd"/>
      <w:r>
        <w:t xml:space="preserve"> </w:t>
      </w:r>
      <w:proofErr w:type="spellStart"/>
      <w:r>
        <w:t>helt</w:t>
      </w:r>
      <w:proofErr w:type="spellEnd"/>
      <w:r>
        <w:t xml:space="preserve"> der wird den </w:t>
      </w:r>
      <w:proofErr w:type="spellStart"/>
      <w:r>
        <w:t>tod</w:t>
      </w:r>
      <w:proofErr w:type="spellEnd"/>
      <w:r>
        <w:t xml:space="preserve"> nicht schmecken ewiglich.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(ich </w:t>
      </w:r>
      <w:proofErr w:type="spellStart"/>
      <w:r>
        <w:t>schweher</w:t>
      </w:r>
      <w:proofErr w:type="spellEnd"/>
      <w:r>
        <w:t xml:space="preserve"> </w:t>
      </w:r>
      <w:proofErr w:type="spellStart"/>
      <w:r>
        <w:t>bey</w:t>
      </w:r>
      <w:proofErr w:type="spellEnd"/>
      <w:r>
        <w:t xml:space="preserve"> mir </w:t>
      </w:r>
      <w:proofErr w:type="spellStart"/>
      <w:r>
        <w:t>selbs</w:t>
      </w:r>
      <w:proofErr w:type="spellEnd"/>
      <w:r>
        <w:t xml:space="preserve"> und ein </w:t>
      </w:r>
      <w:proofErr w:type="spellStart"/>
      <w:r>
        <w:t>wortt</w:t>
      </w:r>
      <w:proofErr w:type="spellEnd"/>
      <w:r>
        <w:t xml:space="preserve"> der </w:t>
      </w:r>
      <w:proofErr w:type="spellStart"/>
      <w:r>
        <w:t>gerechtickeit</w:t>
      </w:r>
      <w:proofErr w:type="spellEnd"/>
      <w:r>
        <w:t xml:space="preserve"> gehet aus meinem munde da </w:t>
      </w:r>
      <w:proofErr w:type="spellStart"/>
      <w:r>
        <w:t>sol</w:t>
      </w:r>
      <w:proofErr w:type="spellEnd"/>
      <w:r>
        <w:t xml:space="preserve"> es </w:t>
      </w:r>
      <w:proofErr w:type="spellStart"/>
      <w:r>
        <w:t>bey</w:t>
      </w:r>
      <w:proofErr w:type="spellEnd"/>
      <w:r>
        <w:t xml:space="preserve"> bleiben) weissagen und </w:t>
      </w:r>
      <w:proofErr w:type="spellStart"/>
      <w:r>
        <w:t>verheissen</w:t>
      </w:r>
      <w:proofErr w:type="spellEnd"/>
      <w:r>
        <w:t xml:space="preserve"> das er im </w:t>
      </w:r>
      <w:proofErr w:type="spellStart"/>
      <w:r>
        <w:t>Newen</w:t>
      </w:r>
      <w:proofErr w:type="spellEnd"/>
      <w:r>
        <w:t xml:space="preserve"> Testament </w:t>
      </w:r>
      <w:proofErr w:type="spellStart"/>
      <w:r>
        <w:t>umb</w:t>
      </w:r>
      <w:proofErr w:type="spellEnd"/>
      <w:r>
        <w:t xml:space="preserve"> des willen mit dem </w:t>
      </w:r>
      <w:proofErr w:type="spellStart"/>
      <w:r>
        <w:t>bekrefftigen</w:t>
      </w:r>
      <w:proofErr w:type="spellEnd"/>
      <w:r>
        <w:t xml:space="preserve"> werde das alle </w:t>
      </w:r>
      <w:proofErr w:type="spellStart"/>
      <w:r>
        <w:t>buesser</w:t>
      </w:r>
      <w:proofErr w:type="spellEnd"/>
      <w:r>
        <w:t xml:space="preserve"> so </w:t>
      </w:r>
      <w:proofErr w:type="spellStart"/>
      <w:r>
        <w:t>Gottlichen</w:t>
      </w:r>
      <w:proofErr w:type="spellEnd"/>
      <w:r>
        <w:t xml:space="preserve"> </w:t>
      </w:r>
      <w:proofErr w:type="spellStart"/>
      <w:r>
        <w:t>verheissungen</w:t>
      </w:r>
      <w:proofErr w:type="spellEnd"/>
      <w:r>
        <w:t xml:space="preserve"> seinem Evangelio </w:t>
      </w:r>
      <w:proofErr w:type="spellStart"/>
      <w:r>
        <w:t>glewben</w:t>
      </w:r>
      <w:proofErr w:type="spellEnd"/>
      <w:r>
        <w:t xml:space="preserve"> gerecht von Gott </w:t>
      </w:r>
      <w:proofErr w:type="spellStart"/>
      <w:r>
        <w:t>geacht</w:t>
      </w:r>
      <w:proofErr w:type="spellEnd"/>
      <w:r>
        <w:t xml:space="preserve"> und seliggemacht werden sollen als war er Gottes lebendiger </w:t>
      </w:r>
      <w:proofErr w:type="spellStart"/>
      <w:r>
        <w:t>Allmechtiger</w:t>
      </w:r>
      <w:proofErr w:type="spellEnd"/>
      <w:r>
        <w:t xml:space="preserve"> ewiger Son ist / das sein Vatter auch Mosi </w:t>
      </w:r>
      <w:proofErr w:type="spellStart"/>
      <w:r>
        <w:t>gesetz</w:t>
      </w:r>
      <w:proofErr w:type="spellEnd"/>
      <w:r>
        <w:t xml:space="preserve"> und sein Evangelion voneinander scheidet Deut. 18. und </w:t>
      </w:r>
      <w:proofErr w:type="spellStart"/>
      <w:r>
        <w:t>Jere</w:t>
      </w:r>
      <w:proofErr w:type="spellEnd"/>
      <w:r>
        <w:t xml:space="preserve">. 31. da er spricht / Den </w:t>
      </w:r>
      <w:proofErr w:type="spellStart"/>
      <w:r>
        <w:t>solt</w:t>
      </w:r>
      <w:proofErr w:type="spellEnd"/>
      <w:r>
        <w:t xml:space="preserve"> </w:t>
      </w:r>
      <w:proofErr w:type="spellStart"/>
      <w:r>
        <w:t>jr</w:t>
      </w:r>
      <w:proofErr w:type="spellEnd"/>
      <w:r>
        <w:t xml:space="preserve"> </w:t>
      </w:r>
      <w:proofErr w:type="spellStart"/>
      <w:r>
        <w:t>hoeren</w:t>
      </w:r>
      <w:proofErr w:type="spellEnd"/>
      <w:r>
        <w:t xml:space="preserve"> / ich </w:t>
      </w:r>
      <w:proofErr w:type="spellStart"/>
      <w:r>
        <w:t>wil</w:t>
      </w:r>
      <w:proofErr w:type="spellEnd"/>
      <w:r>
        <w:t xml:space="preserve"> einen </w:t>
      </w:r>
      <w:proofErr w:type="spellStart"/>
      <w:r>
        <w:t>newen</w:t>
      </w:r>
      <w:proofErr w:type="spellEnd"/>
      <w:r>
        <w:t xml:space="preserve"> Bund mit euch machen: welcher </w:t>
      </w:r>
      <w:proofErr w:type="spellStart"/>
      <w:r>
        <w:t>newe</w:t>
      </w:r>
      <w:proofErr w:type="spellEnd"/>
      <w:r>
        <w:t xml:space="preserve"> Bund ist das </w:t>
      </w:r>
      <w:proofErr w:type="spellStart"/>
      <w:r>
        <w:t>Evangelischpredigampt</w:t>
      </w:r>
      <w:proofErr w:type="spellEnd"/>
      <w:r>
        <w:t xml:space="preserve"> CHRISTI davon er spricht / das </w:t>
      </w:r>
      <w:proofErr w:type="spellStart"/>
      <w:r>
        <w:t>Wortt</w:t>
      </w:r>
      <w:proofErr w:type="spellEnd"/>
      <w:r>
        <w:t xml:space="preserve"> so er rede </w:t>
      </w:r>
      <w:proofErr w:type="spellStart"/>
      <w:r>
        <w:t>seie</w:t>
      </w:r>
      <w:proofErr w:type="spellEnd"/>
      <w:r>
        <w:t xml:space="preserve"> nicht sein / sondern des Vatters der </w:t>
      </w:r>
      <w:proofErr w:type="spellStart"/>
      <w:r>
        <w:t>jn</w:t>
      </w:r>
      <w:proofErr w:type="spellEnd"/>
      <w:r>
        <w:t xml:space="preserve"> </w:t>
      </w:r>
      <w:proofErr w:type="spellStart"/>
      <w:r>
        <w:t>gesand</w:t>
      </w:r>
      <w:proofErr w:type="spellEnd"/>
      <w:r>
        <w:t xml:space="preserve"> habe. Nu </w:t>
      </w:r>
    </w:p>
    <w:p w14:paraId="6BBED668" w14:textId="77777777" w:rsidR="00853B3E" w:rsidRDefault="00853B3E" w:rsidP="00853B3E">
      <w:pPr>
        <w:pStyle w:val="berschrift3"/>
      </w:pPr>
      <w:r>
        <w:t xml:space="preserve">Wie CHRISTUS </w:t>
      </w:r>
      <w:proofErr w:type="spellStart"/>
      <w:r>
        <w:t>uber</w:t>
      </w:r>
      <w:proofErr w:type="spellEnd"/>
      <w:r>
        <w:t xml:space="preserve"> alles </w:t>
      </w:r>
      <w:proofErr w:type="spellStart"/>
      <w:r>
        <w:t>herschet</w:t>
      </w:r>
      <w:proofErr w:type="spellEnd"/>
      <w:r>
        <w:t>.</w:t>
      </w:r>
    </w:p>
    <w:p w14:paraId="13343BB6" w14:textId="77777777" w:rsidR="00853B3E" w:rsidRDefault="00853B3E" w:rsidP="00853B3E">
      <w:pPr>
        <w:pStyle w:val="StandardWeb"/>
      </w:pPr>
      <w:r>
        <w:t xml:space="preserve">Denn was </w:t>
      </w:r>
      <w:proofErr w:type="spellStart"/>
      <w:r>
        <w:t>wil</w:t>
      </w:r>
      <w:proofErr w:type="spellEnd"/>
      <w:r>
        <w:t xml:space="preserve"> er anders mit </w:t>
      </w:r>
      <w:proofErr w:type="spellStart"/>
      <w:r>
        <w:t>disen</w:t>
      </w:r>
      <w:proofErr w:type="spellEnd"/>
      <w:r>
        <w:t xml:space="preserve"> </w:t>
      </w:r>
      <w:proofErr w:type="spellStart"/>
      <w:r>
        <w:t>wortten</w:t>
      </w:r>
      <w:proofErr w:type="spellEnd"/>
      <w:r>
        <w:t xml:space="preserve"> (mir sollen alle knie sich beugen und alle </w:t>
      </w:r>
      <w:proofErr w:type="spellStart"/>
      <w:r>
        <w:t>zugen</w:t>
      </w:r>
      <w:proofErr w:type="spellEnd"/>
      <w:r>
        <w:t xml:space="preserve"> schweren) denn weissagen und </w:t>
      </w:r>
      <w:proofErr w:type="spellStart"/>
      <w:r>
        <w:t>leren</w:t>
      </w:r>
      <w:proofErr w:type="spellEnd"/>
      <w:r>
        <w:t xml:space="preserve"> das CHRISTUS nachdem er von todten erstanden und gen </w:t>
      </w:r>
      <w:proofErr w:type="spellStart"/>
      <w:r>
        <w:t>Himel</w:t>
      </w:r>
      <w:proofErr w:type="spellEnd"/>
      <w:r>
        <w:t xml:space="preserve"> </w:t>
      </w:r>
      <w:proofErr w:type="spellStart"/>
      <w:r>
        <w:t>gefaren</w:t>
      </w:r>
      <w:proofErr w:type="spellEnd"/>
      <w:r>
        <w:t xml:space="preserve"> ein Herr aller Creaturen sein werde nach den 2. 8. 68. 110. Psalmen: welche </w:t>
      </w:r>
      <w:proofErr w:type="spellStart"/>
      <w:r>
        <w:t>meinung</w:t>
      </w:r>
      <w:proofErr w:type="spellEnd"/>
      <w:r>
        <w:t xml:space="preserve"> Paulus auch </w:t>
      </w:r>
      <w:proofErr w:type="spellStart"/>
      <w:r>
        <w:t>bekrefftiget</w:t>
      </w:r>
      <w:proofErr w:type="spellEnd"/>
      <w:r>
        <w:t xml:space="preserve"> Phil. 2. Sollen aber alle knie sich beugen und alle </w:t>
      </w:r>
      <w:proofErr w:type="spellStart"/>
      <w:r>
        <w:t>zungen</w:t>
      </w:r>
      <w:proofErr w:type="spellEnd"/>
      <w:r>
        <w:t xml:space="preserve"> CHRISTUM bekennen so </w:t>
      </w:r>
      <w:proofErr w:type="spellStart"/>
      <w:r>
        <w:t>muessen</w:t>
      </w:r>
      <w:proofErr w:type="spellEnd"/>
      <w:r>
        <w:t xml:space="preserve"> sie </w:t>
      </w:r>
      <w:proofErr w:type="spellStart"/>
      <w:r>
        <w:t>ia</w:t>
      </w:r>
      <w:proofErr w:type="spellEnd"/>
      <w:r>
        <w:t xml:space="preserve"> zuvor das Evangelion </w:t>
      </w:r>
      <w:proofErr w:type="spellStart"/>
      <w:r>
        <w:t>hoeren</w:t>
      </w:r>
      <w:proofErr w:type="spellEnd"/>
      <w:r>
        <w:t xml:space="preserve"> und </w:t>
      </w:r>
      <w:proofErr w:type="spellStart"/>
      <w:r>
        <w:t>glewben</w:t>
      </w:r>
      <w:proofErr w:type="spellEnd"/>
      <w:r>
        <w:t xml:space="preserve"> / wie Paulus Ro. 10. zeuget. </w:t>
      </w:r>
      <w:proofErr w:type="spellStart"/>
      <w:r>
        <w:t>Darumb</w:t>
      </w:r>
      <w:proofErr w:type="spellEnd"/>
      <w:r>
        <w:t xml:space="preserve"> </w:t>
      </w:r>
      <w:proofErr w:type="spellStart"/>
      <w:r>
        <w:t>wil</w:t>
      </w:r>
      <w:proofErr w:type="spellEnd"/>
      <w:r>
        <w:t xml:space="preserve"> er nicht alleine weissagen das CHRISTUS vorhin allen </w:t>
      </w:r>
      <w:proofErr w:type="spellStart"/>
      <w:r>
        <w:t>menschen</w:t>
      </w:r>
      <w:proofErr w:type="spellEnd"/>
      <w:r>
        <w:t xml:space="preserve"> </w:t>
      </w:r>
      <w:proofErr w:type="spellStart"/>
      <w:r>
        <w:t>geprediget</w:t>
      </w:r>
      <w:proofErr w:type="spellEnd"/>
      <w:r>
        <w:t xml:space="preserve"> werden </w:t>
      </w:r>
      <w:proofErr w:type="spellStart"/>
      <w:r>
        <w:t>muesse</w:t>
      </w:r>
      <w:proofErr w:type="spellEnd"/>
      <w:r>
        <w:t xml:space="preserve"> nach dem 19. </w:t>
      </w:r>
      <w:proofErr w:type="spellStart"/>
      <w:r>
        <w:t>Psal</w:t>
      </w:r>
      <w:proofErr w:type="spellEnd"/>
      <w:r>
        <w:t xml:space="preserve">. </w:t>
      </w:r>
      <w:proofErr w:type="spellStart"/>
      <w:r>
        <w:t>Ehedenn</w:t>
      </w:r>
      <w:proofErr w:type="spellEnd"/>
      <w:r>
        <w:t xml:space="preserve"> sie sich </w:t>
      </w:r>
      <w:proofErr w:type="spellStart"/>
      <w:r>
        <w:t>fur</w:t>
      </w:r>
      <w:proofErr w:type="spellEnd"/>
      <w:r>
        <w:t xml:space="preserve"> </w:t>
      </w:r>
      <w:proofErr w:type="spellStart"/>
      <w:r>
        <w:t>jm</w:t>
      </w:r>
      <w:proofErr w:type="spellEnd"/>
      <w:r>
        <w:t xml:space="preserve"> neigen und </w:t>
      </w:r>
      <w:proofErr w:type="spellStart"/>
      <w:r>
        <w:t>jn</w:t>
      </w:r>
      <w:proofErr w:type="spellEnd"/>
      <w:r>
        <w:t xml:space="preserve"> bekennen / sondern auch das CHRISTUS alleine </w:t>
      </w:r>
      <w:proofErr w:type="spellStart"/>
      <w:r>
        <w:t>zufurchten</w:t>
      </w:r>
      <w:proofErr w:type="spellEnd"/>
      <w:r>
        <w:t xml:space="preserve"> </w:t>
      </w:r>
      <w:proofErr w:type="spellStart"/>
      <w:r>
        <w:t>anzubetten</w:t>
      </w:r>
      <w:proofErr w:type="spellEnd"/>
      <w:r>
        <w:t xml:space="preserve"> </w:t>
      </w:r>
      <w:proofErr w:type="spellStart"/>
      <w:r>
        <w:t>zupredigen</w:t>
      </w:r>
      <w:proofErr w:type="spellEnd"/>
      <w:r>
        <w:t xml:space="preserve"> </w:t>
      </w:r>
      <w:proofErr w:type="spellStart"/>
      <w:r>
        <w:t>seie</w:t>
      </w:r>
      <w:proofErr w:type="spellEnd"/>
      <w:r>
        <w:t xml:space="preserve"> weil Gott in </w:t>
      </w:r>
      <w:proofErr w:type="spellStart"/>
      <w:r>
        <w:t>jm</w:t>
      </w:r>
      <w:proofErr w:type="spellEnd"/>
      <w:r>
        <w:t xml:space="preserve"> alleine </w:t>
      </w:r>
      <w:proofErr w:type="spellStart"/>
      <w:r>
        <w:t>wonet</w:t>
      </w:r>
      <w:proofErr w:type="spellEnd"/>
      <w:r>
        <w:t xml:space="preserve"> / und sonst niemand </w:t>
      </w:r>
      <w:proofErr w:type="spellStart"/>
      <w:r>
        <w:t>helffen</w:t>
      </w:r>
      <w:proofErr w:type="spellEnd"/>
      <w:r>
        <w:t xml:space="preserve"> </w:t>
      </w:r>
      <w:proofErr w:type="spellStart"/>
      <w:r>
        <w:t>kan</w:t>
      </w:r>
      <w:proofErr w:type="spellEnd"/>
      <w:r>
        <w:t xml:space="preserve"> denn er alleine. Nu </w:t>
      </w:r>
    </w:p>
    <w:p w14:paraId="55E36632" w14:textId="77777777" w:rsidR="00853B3E" w:rsidRDefault="00853B3E" w:rsidP="00853B3E">
      <w:pPr>
        <w:pStyle w:val="berschrift3"/>
      </w:pPr>
      <w:r>
        <w:t xml:space="preserve">Von der Christen </w:t>
      </w:r>
      <w:proofErr w:type="spellStart"/>
      <w:r>
        <w:t>gerechtickeit</w:t>
      </w:r>
      <w:proofErr w:type="spellEnd"/>
      <w:r>
        <w:t xml:space="preserve"> und </w:t>
      </w:r>
      <w:proofErr w:type="spellStart"/>
      <w:r>
        <w:t>stercke</w:t>
      </w:r>
      <w:proofErr w:type="spellEnd"/>
      <w:r>
        <w:t>.</w:t>
      </w:r>
    </w:p>
    <w:p w14:paraId="0FD46508" w14:textId="77777777" w:rsidR="00853B3E" w:rsidRDefault="00853B3E" w:rsidP="00853B3E">
      <w:pPr>
        <w:pStyle w:val="StandardWeb"/>
      </w:pPr>
      <w:r>
        <w:t xml:space="preserve">Im </w:t>
      </w:r>
      <w:proofErr w:type="spellStart"/>
      <w:r>
        <w:t>Hern</w:t>
      </w:r>
      <w:proofErr w:type="spellEnd"/>
      <w:r>
        <w:t xml:space="preserve"> </w:t>
      </w:r>
      <w:proofErr w:type="spellStart"/>
      <w:r>
        <w:t>gerechtickeit</w:t>
      </w:r>
      <w:proofErr w:type="spellEnd"/>
      <w:r>
        <w:t xml:space="preserve"> haben / ist nichts in Leib und Seel haben oder </w:t>
      </w:r>
      <w:proofErr w:type="spellStart"/>
      <w:r>
        <w:t>vermuegen</w:t>
      </w:r>
      <w:proofErr w:type="spellEnd"/>
      <w:r>
        <w:t xml:space="preserve"> da </w:t>
      </w:r>
      <w:proofErr w:type="spellStart"/>
      <w:r>
        <w:t>gerechtickeit</w:t>
      </w:r>
      <w:proofErr w:type="spellEnd"/>
      <w:r>
        <w:t xml:space="preserve"> </w:t>
      </w:r>
      <w:proofErr w:type="spellStart"/>
      <w:r>
        <w:t>heissen</w:t>
      </w:r>
      <w:proofErr w:type="spellEnd"/>
      <w:r>
        <w:t xml:space="preserve"> oder gerecht </w:t>
      </w:r>
      <w:proofErr w:type="spellStart"/>
      <w:r>
        <w:t>fur</w:t>
      </w:r>
      <w:proofErr w:type="spellEnd"/>
      <w:r>
        <w:t xml:space="preserve"> Gott machen kund nach dem </w:t>
      </w:r>
      <w:proofErr w:type="spellStart"/>
      <w:r>
        <w:t>gesetz</w:t>
      </w:r>
      <w:proofErr w:type="spellEnd"/>
      <w:r>
        <w:t xml:space="preserve"> / sondern </w:t>
      </w:r>
      <w:proofErr w:type="spellStart"/>
      <w:r>
        <w:t>ausser</w:t>
      </w:r>
      <w:proofErr w:type="spellEnd"/>
      <w:r>
        <w:t xml:space="preserve"> </w:t>
      </w:r>
      <w:proofErr w:type="spellStart"/>
      <w:r>
        <w:t>jm</w:t>
      </w:r>
      <w:proofErr w:type="spellEnd"/>
      <w:r>
        <w:t xml:space="preserve"> allein in CHRISTO gerecht sein und CHRISTUM </w:t>
      </w:r>
      <w:proofErr w:type="spellStart"/>
      <w:r>
        <w:t>selbs</w:t>
      </w:r>
      <w:proofErr w:type="spellEnd"/>
      <w:r>
        <w:t xml:space="preserve"> haben zur </w:t>
      </w:r>
      <w:proofErr w:type="spellStart"/>
      <w:r>
        <w:t>gerechtickeit</w:t>
      </w:r>
      <w:proofErr w:type="spellEnd"/>
      <w:r>
        <w:t xml:space="preserve"> durch nichts anders denn durch den </w:t>
      </w:r>
      <w:proofErr w:type="spellStart"/>
      <w:r>
        <w:t>glawben</w:t>
      </w:r>
      <w:proofErr w:type="spellEnd"/>
      <w:r>
        <w:t xml:space="preserve"> </w:t>
      </w:r>
      <w:proofErr w:type="spellStart"/>
      <w:r>
        <w:t>Gottlicher</w:t>
      </w:r>
      <w:proofErr w:type="spellEnd"/>
      <w:r>
        <w:t xml:space="preserve"> </w:t>
      </w:r>
      <w:proofErr w:type="spellStart"/>
      <w:r>
        <w:t>verheissunge</w:t>
      </w:r>
      <w:proofErr w:type="spellEnd"/>
      <w:r>
        <w:t xml:space="preserve"> des </w:t>
      </w:r>
      <w:proofErr w:type="spellStart"/>
      <w:r>
        <w:t>Evangelij</w:t>
      </w:r>
      <w:proofErr w:type="spellEnd"/>
      <w:r>
        <w:t xml:space="preserve"> CHRISTI / wie Paulus auch spricht Roma. 1. Das Evangelion ist eine </w:t>
      </w:r>
      <w:proofErr w:type="spellStart"/>
      <w:r>
        <w:t>Gotteskrafft</w:t>
      </w:r>
      <w:proofErr w:type="spellEnd"/>
      <w:r>
        <w:t xml:space="preserve"> zur </w:t>
      </w:r>
      <w:proofErr w:type="spellStart"/>
      <w:r>
        <w:t>gerechtickeit</w:t>
      </w:r>
      <w:proofErr w:type="spellEnd"/>
      <w:r>
        <w:t xml:space="preserve"> und </w:t>
      </w:r>
      <w:proofErr w:type="spellStart"/>
      <w:r>
        <w:t>selickeit</w:t>
      </w:r>
      <w:proofErr w:type="spellEnd"/>
      <w:r>
        <w:t xml:space="preserve"> allen </w:t>
      </w:r>
      <w:proofErr w:type="spellStart"/>
      <w:r>
        <w:t>glewbigen</w:t>
      </w:r>
      <w:proofErr w:type="spellEnd"/>
      <w:r>
        <w:t xml:space="preserve">: und Ro. 10. Wer mit dem </w:t>
      </w:r>
      <w:proofErr w:type="spellStart"/>
      <w:r>
        <w:t>hertzen</w:t>
      </w:r>
      <w:proofErr w:type="spellEnd"/>
      <w:r>
        <w:t xml:space="preserve"> </w:t>
      </w:r>
      <w:proofErr w:type="spellStart"/>
      <w:r>
        <w:t>glewbet</w:t>
      </w:r>
      <w:proofErr w:type="spellEnd"/>
      <w:r>
        <w:t xml:space="preserve"> der ist gerecht und wer mit dem munde bekennet der ist selig. Im </w:t>
      </w:r>
      <w:proofErr w:type="spellStart"/>
      <w:r>
        <w:t>Hern</w:t>
      </w:r>
      <w:proofErr w:type="spellEnd"/>
      <w:r>
        <w:t xml:space="preserve"> </w:t>
      </w:r>
      <w:proofErr w:type="spellStart"/>
      <w:r>
        <w:t>stercke</w:t>
      </w:r>
      <w:proofErr w:type="spellEnd"/>
      <w:r>
        <w:t xml:space="preserve"> haben / ist keine macht in leib und Seel haben </w:t>
      </w:r>
      <w:proofErr w:type="spellStart"/>
      <w:r>
        <w:t>suende</w:t>
      </w:r>
      <w:proofErr w:type="spellEnd"/>
      <w:r>
        <w:t xml:space="preserve"> Gottes </w:t>
      </w:r>
      <w:proofErr w:type="spellStart"/>
      <w:r>
        <w:t>zorn</w:t>
      </w:r>
      <w:proofErr w:type="spellEnd"/>
      <w:r>
        <w:t xml:space="preserve"> / </w:t>
      </w:r>
      <w:proofErr w:type="spellStart"/>
      <w:r>
        <w:t>tod</w:t>
      </w:r>
      <w:proofErr w:type="spellEnd"/>
      <w:r>
        <w:t xml:space="preserve"> / </w:t>
      </w:r>
      <w:proofErr w:type="spellStart"/>
      <w:r>
        <w:t>teuffel</w:t>
      </w:r>
      <w:proofErr w:type="spellEnd"/>
      <w:r>
        <w:t xml:space="preserve"> / helle / </w:t>
      </w:r>
      <w:proofErr w:type="spellStart"/>
      <w:r>
        <w:t>zuueberwinden</w:t>
      </w:r>
      <w:proofErr w:type="spellEnd"/>
      <w:r>
        <w:t xml:space="preserve"> denn CHRISTUM </w:t>
      </w:r>
      <w:proofErr w:type="spellStart"/>
      <w:r>
        <w:t>geglewbet</w:t>
      </w:r>
      <w:proofErr w:type="spellEnd"/>
      <w:r>
        <w:t xml:space="preserve"> und </w:t>
      </w:r>
      <w:proofErr w:type="spellStart"/>
      <w:r>
        <w:t>bekand</w:t>
      </w:r>
      <w:proofErr w:type="spellEnd"/>
      <w:r>
        <w:t xml:space="preserve">: wie er </w:t>
      </w:r>
      <w:proofErr w:type="spellStart"/>
      <w:r>
        <w:t>selbs</w:t>
      </w:r>
      <w:proofErr w:type="spellEnd"/>
      <w:r>
        <w:t xml:space="preserve"> spricht Matth. 16. das die </w:t>
      </w:r>
      <w:proofErr w:type="spellStart"/>
      <w:r>
        <w:t>hellischepfortten</w:t>
      </w:r>
      <w:proofErr w:type="spellEnd"/>
      <w:r>
        <w:t xml:space="preserve"> nichts </w:t>
      </w:r>
      <w:proofErr w:type="spellStart"/>
      <w:r>
        <w:t>vermuegen</w:t>
      </w:r>
      <w:proofErr w:type="spellEnd"/>
      <w:r>
        <w:t xml:space="preserve"> sollen wider </w:t>
      </w:r>
      <w:proofErr w:type="spellStart"/>
      <w:r>
        <w:t>disen</w:t>
      </w:r>
      <w:proofErr w:type="spellEnd"/>
      <w:r>
        <w:t xml:space="preserve"> </w:t>
      </w:r>
      <w:proofErr w:type="spellStart"/>
      <w:r>
        <w:t>fels</w:t>
      </w:r>
      <w:proofErr w:type="spellEnd"/>
      <w:r>
        <w:t xml:space="preserve">. </w:t>
      </w:r>
    </w:p>
    <w:p w14:paraId="6234A7B7" w14:textId="77777777" w:rsidR="00853B3E" w:rsidRDefault="00853B3E" w:rsidP="00853B3E">
      <w:pPr>
        <w:pStyle w:val="StandardWeb"/>
      </w:pPr>
      <w:r>
        <w:t xml:space="preserve">Der Same Israel sind alle die </w:t>
      </w:r>
      <w:proofErr w:type="spellStart"/>
      <w:r>
        <w:t>glewben</w:t>
      </w:r>
      <w:proofErr w:type="spellEnd"/>
      <w:r>
        <w:t xml:space="preserve"> an CHRISTUM nach der </w:t>
      </w:r>
      <w:proofErr w:type="spellStart"/>
      <w:r>
        <w:t>verheissunge</w:t>
      </w:r>
      <w:proofErr w:type="spellEnd"/>
      <w:r>
        <w:t xml:space="preserve"> Israel </w:t>
      </w:r>
      <w:proofErr w:type="spellStart"/>
      <w:r>
        <w:t>gescheen</w:t>
      </w:r>
      <w:proofErr w:type="spellEnd"/>
      <w:r>
        <w:t xml:space="preserve"> Ge. 28. </w:t>
      </w:r>
    </w:p>
    <w:p w14:paraId="19130015" w14:textId="77777777" w:rsidR="00853B3E" w:rsidRDefault="00853B3E" w:rsidP="00853B3E">
      <w:pPr>
        <w:pStyle w:val="StandardWeb"/>
      </w:pPr>
      <w:r>
        <w:t xml:space="preserve">Die </w:t>
      </w:r>
      <w:proofErr w:type="spellStart"/>
      <w:r>
        <w:t>jm</w:t>
      </w:r>
      <w:proofErr w:type="spellEnd"/>
      <w:r>
        <w:t xml:space="preserve"> aber widerstehen zuschanden werden </w:t>
      </w:r>
      <w:proofErr w:type="spellStart"/>
      <w:r>
        <w:t>heist</w:t>
      </w:r>
      <w:proofErr w:type="spellEnd"/>
      <w:r>
        <w:t xml:space="preserve"> / alle </w:t>
      </w:r>
      <w:proofErr w:type="spellStart"/>
      <w:r>
        <w:t>verfolger</w:t>
      </w:r>
      <w:proofErr w:type="spellEnd"/>
      <w:r>
        <w:t xml:space="preserve"> des </w:t>
      </w:r>
      <w:proofErr w:type="spellStart"/>
      <w:r>
        <w:t>Evangelij</w:t>
      </w:r>
      <w:proofErr w:type="spellEnd"/>
      <w:r>
        <w:t xml:space="preserve"> alles </w:t>
      </w:r>
      <w:proofErr w:type="spellStart"/>
      <w:r>
        <w:t>verheissen</w:t>
      </w:r>
      <w:proofErr w:type="spellEnd"/>
      <w:r>
        <w:t xml:space="preserve"> </w:t>
      </w:r>
      <w:proofErr w:type="spellStart"/>
      <w:r>
        <w:t>gutts</w:t>
      </w:r>
      <w:proofErr w:type="spellEnd"/>
      <w:r>
        <w:t xml:space="preserve"> ewiglich beraubet sein und alle fluche des </w:t>
      </w:r>
      <w:proofErr w:type="spellStart"/>
      <w:r>
        <w:t>gesetzs</w:t>
      </w:r>
      <w:proofErr w:type="spellEnd"/>
      <w:r>
        <w:t xml:space="preserve"> </w:t>
      </w:r>
      <w:proofErr w:type="spellStart"/>
      <w:r>
        <w:t>fuelen</w:t>
      </w:r>
      <w:proofErr w:type="spellEnd"/>
      <w:r>
        <w:t xml:space="preserve"> </w:t>
      </w:r>
      <w:proofErr w:type="spellStart"/>
      <w:r>
        <w:t>muessen</w:t>
      </w:r>
      <w:proofErr w:type="spellEnd"/>
      <w:r>
        <w:t xml:space="preserve"> ewiglich nach dem 109. Psalm / er </w:t>
      </w:r>
      <w:proofErr w:type="spellStart"/>
      <w:r>
        <w:t>wolt</w:t>
      </w:r>
      <w:proofErr w:type="spellEnd"/>
      <w:r>
        <w:t xml:space="preserve"> des </w:t>
      </w:r>
      <w:proofErr w:type="spellStart"/>
      <w:r>
        <w:t>segens</w:t>
      </w:r>
      <w:proofErr w:type="spellEnd"/>
      <w:r>
        <w:t xml:space="preserve"> nicht so wird er ferne </w:t>
      </w:r>
      <w:proofErr w:type="spellStart"/>
      <w:r>
        <w:t>gnug</w:t>
      </w:r>
      <w:proofErr w:type="spellEnd"/>
      <w:r>
        <w:t xml:space="preserve"> von </w:t>
      </w:r>
      <w:proofErr w:type="spellStart"/>
      <w:r>
        <w:t>jm</w:t>
      </w:r>
      <w:proofErr w:type="spellEnd"/>
      <w:r>
        <w:t xml:space="preserve"> </w:t>
      </w:r>
      <w:proofErr w:type="spellStart"/>
      <w:r>
        <w:t>komen</w:t>
      </w:r>
      <w:proofErr w:type="spellEnd"/>
      <w:r>
        <w:t xml:space="preserve">. </w:t>
      </w:r>
    </w:p>
    <w:p w14:paraId="08F6EEFD" w14:textId="77777777" w:rsidR="00853B3E" w:rsidRDefault="00853B3E" w:rsidP="00853B3E">
      <w:pPr>
        <w:pStyle w:val="StandardWeb"/>
      </w:pPr>
      <w:proofErr w:type="spellStart"/>
      <w:r>
        <w:t>Drumb</w:t>
      </w:r>
      <w:proofErr w:type="spellEnd"/>
      <w:r>
        <w:t xml:space="preserve"> wie er mit </w:t>
      </w:r>
      <w:proofErr w:type="spellStart"/>
      <w:r>
        <w:t>disen</w:t>
      </w:r>
      <w:proofErr w:type="spellEnd"/>
      <w:r>
        <w:t xml:space="preserve"> </w:t>
      </w:r>
      <w:proofErr w:type="spellStart"/>
      <w:r>
        <w:t>wortten</w:t>
      </w:r>
      <w:proofErr w:type="spellEnd"/>
      <w:r>
        <w:t xml:space="preserve"> (die da sagen im </w:t>
      </w:r>
      <w:proofErr w:type="spellStart"/>
      <w:r>
        <w:t>Hern</w:t>
      </w:r>
      <w:proofErr w:type="spellEnd"/>
      <w:r>
        <w:t xml:space="preserve"> hab ich </w:t>
      </w:r>
      <w:proofErr w:type="spellStart"/>
      <w:r>
        <w:t>gerechtickeit</w:t>
      </w:r>
      <w:proofErr w:type="spellEnd"/>
      <w:r>
        <w:t xml:space="preserve"> und </w:t>
      </w:r>
      <w:proofErr w:type="spellStart"/>
      <w:r>
        <w:t>stercke</w:t>
      </w:r>
      <w:proofErr w:type="spellEnd"/>
      <w:r>
        <w:t xml:space="preserve"> solche werden auch zu </w:t>
      </w:r>
      <w:proofErr w:type="spellStart"/>
      <w:r>
        <w:t>jm</w:t>
      </w:r>
      <w:proofErr w:type="spellEnd"/>
      <w:r>
        <w:t xml:space="preserve"> </w:t>
      </w:r>
      <w:proofErr w:type="spellStart"/>
      <w:r>
        <w:t>komen</w:t>
      </w:r>
      <w:proofErr w:type="spellEnd"/>
      <w:r>
        <w:t xml:space="preserve">: denn im </w:t>
      </w:r>
      <w:proofErr w:type="spellStart"/>
      <w:r>
        <w:t>Hern</w:t>
      </w:r>
      <w:proofErr w:type="spellEnd"/>
      <w:r>
        <w:t xml:space="preserve"> werden gerecht aller Same Israel und sich sein </w:t>
      </w:r>
      <w:proofErr w:type="spellStart"/>
      <w:r>
        <w:t>rhuemen</w:t>
      </w:r>
      <w:proofErr w:type="spellEnd"/>
      <w:r>
        <w:t xml:space="preserve">) alle die da </w:t>
      </w:r>
      <w:proofErr w:type="spellStart"/>
      <w:r>
        <w:t>glewben</w:t>
      </w:r>
      <w:proofErr w:type="spellEnd"/>
      <w:r>
        <w:t xml:space="preserve"> und bekennen wie Paulus spricht 1. Cor. 1. CHRISTUS ist uns gemacht von Gott zur </w:t>
      </w:r>
      <w:proofErr w:type="spellStart"/>
      <w:r>
        <w:t>gerechtickeit</w:t>
      </w:r>
      <w:proofErr w:type="spellEnd"/>
      <w:r>
        <w:t xml:space="preserve"> und </w:t>
      </w:r>
      <w:proofErr w:type="spellStart"/>
      <w:r>
        <w:t>erloesung</w:t>
      </w:r>
      <w:proofErr w:type="spellEnd"/>
      <w:r>
        <w:t xml:space="preserve"> / gerecht und selig sprechen </w:t>
      </w:r>
      <w:proofErr w:type="spellStart"/>
      <w:r>
        <w:t>wil</w:t>
      </w:r>
      <w:proofErr w:type="spellEnd"/>
      <w:r>
        <w:t xml:space="preserve"> nach dem Spruch CHRISTI Jo. 3. und Matth. 25. </w:t>
      </w:r>
      <w:proofErr w:type="spellStart"/>
      <w:r>
        <w:t>Venite</w:t>
      </w:r>
      <w:proofErr w:type="spellEnd"/>
      <w:r>
        <w:t xml:space="preserve">. </w:t>
      </w:r>
    </w:p>
    <w:p w14:paraId="043B0CB9" w14:textId="77777777" w:rsidR="00853B3E" w:rsidRDefault="00853B3E" w:rsidP="00853B3E">
      <w:pPr>
        <w:pStyle w:val="StandardWeb"/>
      </w:pPr>
      <w:r>
        <w:t xml:space="preserve">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(aber alle die </w:t>
      </w:r>
      <w:proofErr w:type="spellStart"/>
      <w:r>
        <w:t>jm</w:t>
      </w:r>
      <w:proofErr w:type="spellEnd"/>
      <w:r>
        <w:t xml:space="preserve"> widerstehen </w:t>
      </w:r>
      <w:proofErr w:type="spellStart"/>
      <w:r>
        <w:t>muessen</w:t>
      </w:r>
      <w:proofErr w:type="spellEnd"/>
      <w:r>
        <w:t xml:space="preserve"> zuschanden werden) alle die dem Evangelio widerstehen verurteilet und </w:t>
      </w:r>
      <w:proofErr w:type="spellStart"/>
      <w:r>
        <w:t>verdampt</w:t>
      </w:r>
      <w:proofErr w:type="spellEnd"/>
      <w:r>
        <w:t xml:space="preserve"> haben nach dem Spruch Joan. 3. Wer dem </w:t>
      </w:r>
      <w:proofErr w:type="spellStart"/>
      <w:r>
        <w:t>Sone</w:t>
      </w:r>
      <w:proofErr w:type="spellEnd"/>
      <w:r>
        <w:t xml:space="preserve"> nicht </w:t>
      </w:r>
      <w:proofErr w:type="spellStart"/>
      <w:r>
        <w:t>glewbet</w:t>
      </w:r>
      <w:proofErr w:type="spellEnd"/>
      <w:r>
        <w:t xml:space="preserve"> </w:t>
      </w:r>
      <w:proofErr w:type="spellStart"/>
      <w:r>
        <w:t>auff</w:t>
      </w:r>
      <w:proofErr w:type="spellEnd"/>
      <w:r>
        <w:t xml:space="preserve"> dem bleibet Gottes </w:t>
      </w:r>
      <w:proofErr w:type="spellStart"/>
      <w:r>
        <w:t>zorn</w:t>
      </w:r>
      <w:proofErr w:type="spellEnd"/>
      <w:r>
        <w:t xml:space="preserve"> / und Matth. 25. </w:t>
      </w:r>
      <w:proofErr w:type="spellStart"/>
      <w:r>
        <w:t>Ite</w:t>
      </w:r>
      <w:proofErr w:type="spellEnd"/>
      <w:r>
        <w:t xml:space="preserve"> </w:t>
      </w:r>
      <w:proofErr w:type="spellStart"/>
      <w:r>
        <w:t>maledicti</w:t>
      </w:r>
      <w:proofErr w:type="spellEnd"/>
      <w:r>
        <w:t xml:space="preserve"> </w:t>
      </w:r>
      <w:proofErr w:type="spellStart"/>
      <w:r>
        <w:t>ignem</w:t>
      </w:r>
      <w:proofErr w:type="spellEnd"/>
      <w:r>
        <w:t xml:space="preserve"> aeternum. </w:t>
      </w:r>
    </w:p>
    <w:p w14:paraId="6863BA25" w14:textId="77777777" w:rsidR="00853B3E" w:rsidRDefault="00853B3E" w:rsidP="00853B3E">
      <w:pPr>
        <w:pStyle w:val="StandardWeb"/>
      </w:pPr>
      <w:r>
        <w:rPr>
          <w:rStyle w:val="Fett"/>
          <w:rFonts w:eastAsiaTheme="majorEastAsia"/>
        </w:rPr>
        <w:t xml:space="preserve">Der Bel ist </w:t>
      </w:r>
      <w:proofErr w:type="spellStart"/>
      <w:r>
        <w:rPr>
          <w:rStyle w:val="Fett"/>
          <w:rFonts w:eastAsiaTheme="majorEastAsia"/>
        </w:rPr>
        <w:t>gebeuget</w:t>
      </w:r>
      <w:proofErr w:type="spellEnd"/>
      <w:r>
        <w:rPr>
          <w:rStyle w:val="Fett"/>
          <w:rFonts w:eastAsiaTheme="majorEastAsia"/>
        </w:rPr>
        <w:t xml:space="preserve"> / der Nebo ist gefallen / </w:t>
      </w:r>
      <w:proofErr w:type="spellStart"/>
      <w:r>
        <w:rPr>
          <w:rStyle w:val="Fett"/>
          <w:rFonts w:eastAsiaTheme="majorEastAsia"/>
        </w:rPr>
        <w:t>jre</w:t>
      </w:r>
      <w:proofErr w:type="spellEnd"/>
      <w:r>
        <w:rPr>
          <w:rStyle w:val="Fett"/>
          <w:rFonts w:eastAsiaTheme="majorEastAsia"/>
        </w:rPr>
        <w:t xml:space="preserve"> </w:t>
      </w:r>
      <w:proofErr w:type="spellStart"/>
      <w:r>
        <w:rPr>
          <w:rStyle w:val="Fett"/>
          <w:rFonts w:eastAsiaTheme="majorEastAsia"/>
        </w:rPr>
        <w:t>goetzen</w:t>
      </w:r>
      <w:proofErr w:type="spellEnd"/>
      <w:r>
        <w:rPr>
          <w:rStyle w:val="Fett"/>
          <w:rFonts w:eastAsiaTheme="majorEastAsia"/>
        </w:rPr>
        <w:t xml:space="preserve"> sind den Thieren und </w:t>
      </w:r>
      <w:proofErr w:type="spellStart"/>
      <w:r>
        <w:rPr>
          <w:rStyle w:val="Fett"/>
          <w:rFonts w:eastAsiaTheme="majorEastAsia"/>
        </w:rPr>
        <w:t>Vihe</w:t>
      </w:r>
      <w:proofErr w:type="spellEnd"/>
      <w:r>
        <w:rPr>
          <w:rStyle w:val="Fett"/>
          <w:rFonts w:eastAsiaTheme="majorEastAsia"/>
        </w:rPr>
        <w:t xml:space="preserve"> zuteil worden das sie sich </w:t>
      </w:r>
      <w:proofErr w:type="spellStart"/>
      <w:r>
        <w:rPr>
          <w:rStyle w:val="Fett"/>
          <w:rFonts w:eastAsiaTheme="majorEastAsia"/>
        </w:rPr>
        <w:t>muede</w:t>
      </w:r>
      <w:proofErr w:type="spellEnd"/>
      <w:r>
        <w:rPr>
          <w:rStyle w:val="Fett"/>
          <w:rFonts w:eastAsiaTheme="majorEastAsia"/>
        </w:rPr>
        <w:t xml:space="preserve"> tragen an </w:t>
      </w:r>
      <w:proofErr w:type="spellStart"/>
      <w:r>
        <w:rPr>
          <w:rStyle w:val="Fett"/>
          <w:rFonts w:eastAsiaTheme="majorEastAsia"/>
        </w:rPr>
        <w:t>ewer</w:t>
      </w:r>
      <w:proofErr w:type="spellEnd"/>
      <w:r>
        <w:rPr>
          <w:rStyle w:val="Fett"/>
          <w:rFonts w:eastAsiaTheme="majorEastAsia"/>
        </w:rPr>
        <w:t xml:space="preserve"> last: </w:t>
      </w:r>
      <w:proofErr w:type="spellStart"/>
      <w:r>
        <w:rPr>
          <w:rStyle w:val="Fett"/>
          <w:rFonts w:eastAsiaTheme="majorEastAsia"/>
        </w:rPr>
        <w:t>ia</w:t>
      </w:r>
      <w:proofErr w:type="spellEnd"/>
      <w:r>
        <w:rPr>
          <w:rStyle w:val="Fett"/>
          <w:rFonts w:eastAsiaTheme="majorEastAsia"/>
        </w:rPr>
        <w:t xml:space="preserve"> sie fallen und </w:t>
      </w:r>
      <w:proofErr w:type="spellStart"/>
      <w:r>
        <w:rPr>
          <w:rStyle w:val="Fett"/>
          <w:rFonts w:eastAsiaTheme="majorEastAsia"/>
        </w:rPr>
        <w:t>buegen</w:t>
      </w:r>
      <w:proofErr w:type="spellEnd"/>
      <w:r>
        <w:rPr>
          <w:rStyle w:val="Fett"/>
          <w:rFonts w:eastAsiaTheme="majorEastAsia"/>
        </w:rPr>
        <w:t xml:space="preserve"> sich alle </w:t>
      </w:r>
      <w:proofErr w:type="spellStart"/>
      <w:r>
        <w:rPr>
          <w:rStyle w:val="Fett"/>
          <w:rFonts w:eastAsiaTheme="majorEastAsia"/>
        </w:rPr>
        <w:t>sampt</w:t>
      </w:r>
      <w:proofErr w:type="spellEnd"/>
      <w:r>
        <w:rPr>
          <w:rStyle w:val="Fett"/>
          <w:rFonts w:eastAsiaTheme="majorEastAsia"/>
        </w:rPr>
        <w:t xml:space="preserve"> und </w:t>
      </w:r>
      <w:proofErr w:type="spellStart"/>
      <w:r>
        <w:rPr>
          <w:rStyle w:val="Fett"/>
          <w:rFonts w:eastAsiaTheme="majorEastAsia"/>
        </w:rPr>
        <w:t>konnen</w:t>
      </w:r>
      <w:proofErr w:type="spellEnd"/>
      <w:r>
        <w:rPr>
          <w:rStyle w:val="Fett"/>
          <w:rFonts w:eastAsiaTheme="majorEastAsia"/>
        </w:rPr>
        <w:t xml:space="preserve"> die last nicht wegbringen / </w:t>
      </w:r>
      <w:proofErr w:type="spellStart"/>
      <w:r>
        <w:rPr>
          <w:rStyle w:val="Fett"/>
          <w:rFonts w:eastAsiaTheme="majorEastAsia"/>
        </w:rPr>
        <w:t>sondenr</w:t>
      </w:r>
      <w:proofErr w:type="spellEnd"/>
      <w:r>
        <w:rPr>
          <w:rStyle w:val="Fett"/>
          <w:rFonts w:eastAsiaTheme="majorEastAsia"/>
        </w:rPr>
        <w:t xml:space="preserve"> </w:t>
      </w:r>
      <w:proofErr w:type="spellStart"/>
      <w:r>
        <w:rPr>
          <w:rStyle w:val="Fett"/>
          <w:rFonts w:eastAsiaTheme="majorEastAsia"/>
        </w:rPr>
        <w:t>jre</w:t>
      </w:r>
      <w:proofErr w:type="spellEnd"/>
      <w:r>
        <w:rPr>
          <w:rStyle w:val="Fett"/>
          <w:rFonts w:eastAsiaTheme="majorEastAsia"/>
        </w:rPr>
        <w:t xml:space="preserve"> </w:t>
      </w:r>
      <w:proofErr w:type="spellStart"/>
      <w:r>
        <w:rPr>
          <w:rStyle w:val="Fett"/>
          <w:rFonts w:eastAsiaTheme="majorEastAsia"/>
        </w:rPr>
        <w:t>Sele</w:t>
      </w:r>
      <w:proofErr w:type="spellEnd"/>
      <w:r>
        <w:rPr>
          <w:rStyle w:val="Fett"/>
          <w:rFonts w:eastAsiaTheme="majorEastAsia"/>
        </w:rPr>
        <w:t xml:space="preserve"> </w:t>
      </w:r>
      <w:proofErr w:type="spellStart"/>
      <w:r>
        <w:rPr>
          <w:rStyle w:val="Fett"/>
          <w:rFonts w:eastAsiaTheme="majorEastAsia"/>
        </w:rPr>
        <w:t>muessen</w:t>
      </w:r>
      <w:proofErr w:type="spellEnd"/>
      <w:r>
        <w:rPr>
          <w:rStyle w:val="Fett"/>
          <w:rFonts w:eastAsiaTheme="majorEastAsia"/>
        </w:rPr>
        <w:t xml:space="preserve"> ins </w:t>
      </w:r>
      <w:proofErr w:type="spellStart"/>
      <w:r>
        <w:rPr>
          <w:rStyle w:val="Fett"/>
          <w:rFonts w:eastAsiaTheme="majorEastAsia"/>
        </w:rPr>
        <w:t>gefengnis</w:t>
      </w:r>
      <w:proofErr w:type="spellEnd"/>
      <w:r>
        <w:rPr>
          <w:rStyle w:val="Fett"/>
          <w:rFonts w:eastAsiaTheme="majorEastAsia"/>
        </w:rPr>
        <w:t xml:space="preserve"> gehen.</w:t>
      </w:r>
      <w:r>
        <w:t xml:space="preserve"> </w:t>
      </w:r>
    </w:p>
    <w:p w14:paraId="54E90C56" w14:textId="77777777" w:rsidR="00853B3E" w:rsidRDefault="00853B3E" w:rsidP="00853B3E">
      <w:pPr>
        <w:pStyle w:val="StandardWeb"/>
      </w:pPr>
      <w:r>
        <w:t xml:space="preserve">In </w:t>
      </w:r>
      <w:proofErr w:type="spellStart"/>
      <w:r>
        <w:t>disem</w:t>
      </w:r>
      <w:proofErr w:type="spellEnd"/>
      <w:r>
        <w:t xml:space="preserve"> letzten teil weissaget er. </w:t>
      </w:r>
    </w:p>
    <w:p w14:paraId="0B8B127E" w14:textId="77777777" w:rsidR="00853B3E" w:rsidRDefault="00853B3E" w:rsidP="00853B3E">
      <w:pPr>
        <w:pStyle w:val="berschrift3"/>
      </w:pPr>
      <w:r>
        <w:t xml:space="preserve">Wie die </w:t>
      </w:r>
      <w:proofErr w:type="spellStart"/>
      <w:r>
        <w:t>Babilonischen</w:t>
      </w:r>
      <w:proofErr w:type="spellEnd"/>
      <w:r>
        <w:t xml:space="preserve"> </w:t>
      </w:r>
      <w:proofErr w:type="spellStart"/>
      <w:r>
        <w:t>goetzen</w:t>
      </w:r>
      <w:proofErr w:type="spellEnd"/>
      <w:r>
        <w:t xml:space="preserve"> Bel und Nebo durch </w:t>
      </w:r>
      <w:proofErr w:type="spellStart"/>
      <w:r>
        <w:t>Cyrum</w:t>
      </w:r>
      <w:proofErr w:type="spellEnd"/>
      <w:r>
        <w:t xml:space="preserve"> </w:t>
      </w:r>
      <w:proofErr w:type="spellStart"/>
      <w:r>
        <w:t>verstoeret</w:t>
      </w:r>
      <w:proofErr w:type="spellEnd"/>
      <w:r>
        <w:t xml:space="preserve"> werden sollen.</w:t>
      </w:r>
    </w:p>
    <w:p w14:paraId="715117AE" w14:textId="77777777" w:rsidR="00853B3E" w:rsidRDefault="00853B3E" w:rsidP="00853B3E">
      <w:pPr>
        <w:pStyle w:val="StandardWeb"/>
      </w:pPr>
      <w:r>
        <w:t xml:space="preserve">Bel war der </w:t>
      </w:r>
      <w:proofErr w:type="spellStart"/>
      <w:r>
        <w:t>Babilonier</w:t>
      </w:r>
      <w:proofErr w:type="spellEnd"/>
      <w:r>
        <w:t xml:space="preserve"> Jupiter / Nebo </w:t>
      </w:r>
      <w:proofErr w:type="spellStart"/>
      <w:r>
        <w:t>jr</w:t>
      </w:r>
      <w:proofErr w:type="spellEnd"/>
      <w:r>
        <w:t xml:space="preserve"> </w:t>
      </w:r>
      <w:proofErr w:type="spellStart"/>
      <w:r>
        <w:t>goetze</w:t>
      </w:r>
      <w:proofErr w:type="spellEnd"/>
      <w:r>
        <w:t xml:space="preserve">. Weil dieser </w:t>
      </w:r>
      <w:proofErr w:type="spellStart"/>
      <w:r>
        <w:t>abgoettischdienst</w:t>
      </w:r>
      <w:proofErr w:type="spellEnd"/>
      <w:r>
        <w:t xml:space="preserve"> im </w:t>
      </w:r>
      <w:proofErr w:type="spellStart"/>
      <w:r>
        <w:t>schwange</w:t>
      </w:r>
      <w:proofErr w:type="spellEnd"/>
      <w:r>
        <w:t xml:space="preserve"> </w:t>
      </w:r>
      <w:proofErr w:type="spellStart"/>
      <w:r>
        <w:t>gienge</w:t>
      </w:r>
      <w:proofErr w:type="spellEnd"/>
      <w:r>
        <w:t xml:space="preserve"> / so spricht Jesaia Bel </w:t>
      </w:r>
      <w:proofErr w:type="spellStart"/>
      <w:r>
        <w:t>seie</w:t>
      </w:r>
      <w:proofErr w:type="spellEnd"/>
      <w:r>
        <w:t xml:space="preserve"> </w:t>
      </w:r>
      <w:proofErr w:type="spellStart"/>
      <w:r>
        <w:t>gebeuget</w:t>
      </w:r>
      <w:proofErr w:type="spellEnd"/>
      <w:r>
        <w:t xml:space="preserve"> und Nebo gefallen: welches </w:t>
      </w:r>
      <w:proofErr w:type="spellStart"/>
      <w:r>
        <w:t>obs</w:t>
      </w:r>
      <w:proofErr w:type="spellEnd"/>
      <w:r>
        <w:t xml:space="preserve"> gleich nach zweihundert </w:t>
      </w:r>
      <w:proofErr w:type="spellStart"/>
      <w:r>
        <w:t>jar</w:t>
      </w:r>
      <w:proofErr w:type="spellEnd"/>
      <w:r>
        <w:t xml:space="preserve"> durch </w:t>
      </w:r>
      <w:proofErr w:type="spellStart"/>
      <w:r>
        <w:t>Cyrum</w:t>
      </w:r>
      <w:proofErr w:type="spellEnd"/>
      <w:r>
        <w:t xml:space="preserve"> erst </w:t>
      </w:r>
      <w:proofErr w:type="spellStart"/>
      <w:r>
        <w:t>geschach</w:t>
      </w:r>
      <w:proofErr w:type="spellEnd"/>
      <w:r>
        <w:t xml:space="preserve"> so war es doch </w:t>
      </w:r>
      <w:proofErr w:type="spellStart"/>
      <w:r>
        <w:t>fur</w:t>
      </w:r>
      <w:proofErr w:type="spellEnd"/>
      <w:r>
        <w:t xml:space="preserve"> Gott bereit </w:t>
      </w:r>
      <w:proofErr w:type="spellStart"/>
      <w:r>
        <w:t>gescheen</w:t>
      </w:r>
      <w:proofErr w:type="spellEnd"/>
      <w:r>
        <w:t xml:space="preserve">. </w:t>
      </w:r>
      <w:proofErr w:type="spellStart"/>
      <w:r>
        <w:t>Drumb</w:t>
      </w:r>
      <w:proofErr w:type="spellEnd"/>
      <w:r>
        <w:t xml:space="preserve">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w:t>
      </w:r>
      <w:proofErr w:type="spellStart"/>
      <w:r>
        <w:t>jre</w:t>
      </w:r>
      <w:proofErr w:type="spellEnd"/>
      <w:r>
        <w:t xml:space="preserve"> </w:t>
      </w:r>
      <w:proofErr w:type="spellStart"/>
      <w:r>
        <w:t>goetzen</w:t>
      </w:r>
      <w:proofErr w:type="spellEnd"/>
      <w:r>
        <w:t xml:space="preserve"> sind den Thieren und </w:t>
      </w:r>
      <w:proofErr w:type="spellStart"/>
      <w:r>
        <w:t>Vihe</w:t>
      </w:r>
      <w:proofErr w:type="spellEnd"/>
      <w:r>
        <w:t xml:space="preserve"> zuteil worden das sie sich </w:t>
      </w:r>
      <w:proofErr w:type="spellStart"/>
      <w:r>
        <w:t>muede</w:t>
      </w:r>
      <w:proofErr w:type="spellEnd"/>
      <w:r>
        <w:t xml:space="preserve"> tragen an </w:t>
      </w:r>
      <w:proofErr w:type="spellStart"/>
      <w:r>
        <w:t>jrer</w:t>
      </w:r>
      <w:proofErr w:type="spellEnd"/>
      <w:r>
        <w:t xml:space="preserve"> last / </w:t>
      </w:r>
      <w:proofErr w:type="spellStart"/>
      <w:r>
        <w:t>ia</w:t>
      </w:r>
      <w:proofErr w:type="spellEnd"/>
      <w:r>
        <w:t xml:space="preserve"> sie beugen sich alle </w:t>
      </w:r>
      <w:proofErr w:type="spellStart"/>
      <w:r>
        <w:t>sampt</w:t>
      </w:r>
      <w:proofErr w:type="spellEnd"/>
      <w:r>
        <w:t xml:space="preserve"> und </w:t>
      </w:r>
      <w:proofErr w:type="spellStart"/>
      <w:r>
        <w:t>koennen</w:t>
      </w:r>
      <w:proofErr w:type="spellEnd"/>
      <w:r>
        <w:t xml:space="preserve"> die last nicht wegbringen / sondern </w:t>
      </w:r>
      <w:proofErr w:type="spellStart"/>
      <w:r>
        <w:t>jre</w:t>
      </w:r>
      <w:proofErr w:type="spellEnd"/>
      <w:r>
        <w:t xml:space="preserve"> </w:t>
      </w:r>
      <w:proofErr w:type="spellStart"/>
      <w:r>
        <w:t>Sele</w:t>
      </w:r>
      <w:proofErr w:type="spellEnd"/>
      <w:r>
        <w:t xml:space="preserve"> </w:t>
      </w:r>
      <w:proofErr w:type="spellStart"/>
      <w:r>
        <w:t>muessen</w:t>
      </w:r>
      <w:proofErr w:type="spellEnd"/>
      <w:r>
        <w:t xml:space="preserve"> ins </w:t>
      </w:r>
      <w:proofErr w:type="spellStart"/>
      <w:r>
        <w:t>gefengnis</w:t>
      </w:r>
      <w:proofErr w:type="spellEnd"/>
      <w:r>
        <w:t xml:space="preserve"> gehen) nicht alleine weissagen wie der </w:t>
      </w:r>
      <w:proofErr w:type="spellStart"/>
      <w:r>
        <w:t>Babilonische</w:t>
      </w:r>
      <w:proofErr w:type="spellEnd"/>
      <w:r>
        <w:t xml:space="preserve"> </w:t>
      </w:r>
      <w:proofErr w:type="spellStart"/>
      <w:r>
        <w:t>goetzendienst</w:t>
      </w:r>
      <w:proofErr w:type="spellEnd"/>
      <w:r>
        <w:t xml:space="preserve"> </w:t>
      </w:r>
      <w:proofErr w:type="spellStart"/>
      <w:r>
        <w:t>verstoeret</w:t>
      </w:r>
      <w:proofErr w:type="spellEnd"/>
      <w:r>
        <w:t xml:space="preserve"> werden solle durch </w:t>
      </w:r>
      <w:proofErr w:type="spellStart"/>
      <w:r>
        <w:t>Cyrum</w:t>
      </w:r>
      <w:proofErr w:type="spellEnd"/>
      <w:r>
        <w:t xml:space="preserve"> / sondern auch der </w:t>
      </w:r>
      <w:proofErr w:type="spellStart"/>
      <w:r>
        <w:t>Babilonier</w:t>
      </w:r>
      <w:proofErr w:type="spellEnd"/>
      <w:r>
        <w:t xml:space="preserve"> spotten das sie faule todte klotze </w:t>
      </w:r>
      <w:proofErr w:type="spellStart"/>
      <w:r>
        <w:t>fur</w:t>
      </w:r>
      <w:proofErr w:type="spellEnd"/>
      <w:r>
        <w:t xml:space="preserve"> </w:t>
      </w:r>
      <w:proofErr w:type="spellStart"/>
      <w:r>
        <w:t>goetter</w:t>
      </w:r>
      <w:proofErr w:type="spellEnd"/>
      <w:r>
        <w:t xml:space="preserve"> </w:t>
      </w:r>
      <w:proofErr w:type="spellStart"/>
      <w:r>
        <w:t>anbetten</w:t>
      </w:r>
      <w:proofErr w:type="spellEnd"/>
      <w:r>
        <w:t xml:space="preserve"> die nicht on </w:t>
      </w:r>
      <w:proofErr w:type="spellStart"/>
      <w:r>
        <w:t>Sele</w:t>
      </w:r>
      <w:proofErr w:type="spellEnd"/>
      <w:r>
        <w:t xml:space="preserve"> sind und </w:t>
      </w:r>
      <w:proofErr w:type="spellStart"/>
      <w:r>
        <w:t>jnen</w:t>
      </w:r>
      <w:proofErr w:type="spellEnd"/>
      <w:r>
        <w:t xml:space="preserve"> </w:t>
      </w:r>
      <w:proofErr w:type="spellStart"/>
      <w:r>
        <w:t>selbs</w:t>
      </w:r>
      <w:proofErr w:type="spellEnd"/>
      <w:r>
        <w:t xml:space="preserve"> nicht </w:t>
      </w:r>
      <w:proofErr w:type="spellStart"/>
      <w:r>
        <w:t>helffen</w:t>
      </w:r>
      <w:proofErr w:type="spellEnd"/>
      <w:r>
        <w:t xml:space="preserve"> </w:t>
      </w:r>
      <w:proofErr w:type="spellStart"/>
      <w:r>
        <w:t>konnen</w:t>
      </w:r>
      <w:proofErr w:type="spellEnd"/>
      <w:r>
        <w:t xml:space="preserve"> / sondern auch </w:t>
      </w:r>
      <w:proofErr w:type="spellStart"/>
      <w:r>
        <w:t>verstoeret</w:t>
      </w:r>
      <w:proofErr w:type="spellEnd"/>
      <w:r>
        <w:t xml:space="preserve"> werden und sich von </w:t>
      </w:r>
      <w:proofErr w:type="spellStart"/>
      <w:r>
        <w:t>unvernunfftigen</w:t>
      </w:r>
      <w:proofErr w:type="spellEnd"/>
      <w:r>
        <w:t xml:space="preserve"> Thieren gefangen hinweg </w:t>
      </w:r>
      <w:proofErr w:type="spellStart"/>
      <w:r>
        <w:t>muessen</w:t>
      </w:r>
      <w:proofErr w:type="spellEnd"/>
      <w:r>
        <w:t xml:space="preserve"> </w:t>
      </w:r>
      <w:proofErr w:type="spellStart"/>
      <w:r>
        <w:t>fueren</w:t>
      </w:r>
      <w:proofErr w:type="spellEnd"/>
      <w:r>
        <w:t xml:space="preserve"> lassen. </w:t>
      </w:r>
    </w:p>
    <w:p w14:paraId="4F0658FC" w14:textId="77777777" w:rsidR="00853B3E" w:rsidRDefault="00853B3E" w:rsidP="00853B3E">
      <w:pPr>
        <w:pStyle w:val="StandardWeb"/>
      </w:pPr>
      <w:proofErr w:type="spellStart"/>
      <w:r>
        <w:t>Geprediget</w:t>
      </w:r>
      <w:proofErr w:type="spellEnd"/>
      <w:r>
        <w:t xml:space="preserve"> geschrieben gedruckt zu Rostock. </w:t>
      </w:r>
      <w:proofErr w:type="spellStart"/>
      <w:r>
        <w:t>M.D.Liij</w:t>
      </w:r>
      <w:proofErr w:type="spellEnd"/>
      <w:r>
        <w:t xml:space="preserve">. </w:t>
      </w:r>
    </w:p>
    <w:p w14:paraId="41908F3E" w14:textId="77777777" w:rsidR="00853B3E" w:rsidRDefault="00853B3E" w:rsidP="00853B3E">
      <w:pPr>
        <w:pStyle w:val="StandardWeb"/>
      </w:pPr>
      <w:r>
        <w:rPr>
          <w:rStyle w:val="HTMLCode"/>
          <w:rFonts w:eastAsiaTheme="majorEastAsia"/>
        </w:rPr>
        <w:t>Aus dem Original abgeschrieben</w:t>
      </w:r>
      <w:r>
        <w:t xml:space="preserve"> </w:t>
      </w:r>
    </w:p>
    <w:p w14:paraId="20629072" w14:textId="10DC5B90" w:rsidR="00BD71A4" w:rsidRDefault="00BD71A4">
      <w:pPr>
        <w:spacing w:after="0" w:line="240" w:lineRule="auto"/>
      </w:pPr>
    </w:p>
    <w:p w14:paraId="004C1EF7" w14:textId="77777777" w:rsidR="00BD71A4" w:rsidRDefault="00BD71A4">
      <w:pPr>
        <w:spacing w:after="0" w:line="240" w:lineRule="auto"/>
        <w:rPr>
          <w:rFonts w:eastAsia="Times New Roman"/>
          <w:b/>
          <w:bCs/>
          <w:color w:val="000000"/>
          <w:kern w:val="36"/>
          <w:sz w:val="36"/>
          <w:szCs w:val="48"/>
          <w:lang w:eastAsia="de-DE"/>
        </w:rPr>
      </w:pPr>
      <w:r>
        <w:br w:type="page"/>
      </w:r>
    </w:p>
    <w:p w14:paraId="034C8A07" w14:textId="77777777" w:rsidR="00D5498D" w:rsidRPr="00D5498D" w:rsidRDefault="00D5498D" w:rsidP="008E63BE">
      <w:pPr>
        <w:pStyle w:val="berschrift1"/>
      </w:pPr>
      <w:r w:rsidRPr="00D5498D">
        <w:t>Quellen:</w:t>
      </w:r>
    </w:p>
    <w:p w14:paraId="2A57ED09"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0A2D46DB" w14:textId="77777777" w:rsidR="00BD71A4" w:rsidRDefault="00D517FF"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603F5EC" w14:textId="77777777" w:rsidR="00BD71A4" w:rsidRDefault="00D517FF"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60FE1CF6" w14:textId="77777777" w:rsidR="00BD71A4" w:rsidRDefault="00D517FF"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0FA9F0BC" w14:textId="77777777" w:rsidR="00BD71A4" w:rsidRDefault="00D517FF"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0585128D"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D254BD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ADA6B4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852D1F9"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0C4DFA14" w14:textId="77777777" w:rsidR="00082307" w:rsidRDefault="00BD71A4" w:rsidP="00BD71A4">
      <w:pPr>
        <w:pStyle w:val="berschrift1"/>
      </w:pPr>
      <w:r>
        <w:t>Spendenaufruf</w:t>
      </w:r>
    </w:p>
    <w:p w14:paraId="267F82B8"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04C6A23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5348E10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DECCDD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70A168D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7B40526D" w14:textId="77777777" w:rsidR="00BD71A4" w:rsidRDefault="00D517FF"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DA71AB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3EB8560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0C89D3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6B43FE9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A8A4511"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99F"/>
    <w:rsid w:val="000700B0"/>
    <w:rsid w:val="00082307"/>
    <w:rsid w:val="000C66E5"/>
    <w:rsid w:val="000D088F"/>
    <w:rsid w:val="00122BD9"/>
    <w:rsid w:val="001F54C4"/>
    <w:rsid w:val="0022039F"/>
    <w:rsid w:val="00272484"/>
    <w:rsid w:val="00297F83"/>
    <w:rsid w:val="002E6D11"/>
    <w:rsid w:val="00381C0C"/>
    <w:rsid w:val="00537F59"/>
    <w:rsid w:val="00636F93"/>
    <w:rsid w:val="007166CE"/>
    <w:rsid w:val="00737EF6"/>
    <w:rsid w:val="00760119"/>
    <w:rsid w:val="007E1779"/>
    <w:rsid w:val="0083667B"/>
    <w:rsid w:val="00853B3E"/>
    <w:rsid w:val="008D7463"/>
    <w:rsid w:val="008E417E"/>
    <w:rsid w:val="008E63BE"/>
    <w:rsid w:val="00AA299F"/>
    <w:rsid w:val="00B365E5"/>
    <w:rsid w:val="00BD71A4"/>
    <w:rsid w:val="00C35859"/>
    <w:rsid w:val="00CC4EAC"/>
    <w:rsid w:val="00D14D4F"/>
    <w:rsid w:val="00D517FF"/>
    <w:rsid w:val="00D5498D"/>
    <w:rsid w:val="00D56329"/>
    <w:rsid w:val="00DC3900"/>
    <w:rsid w:val="00DF61FA"/>
    <w:rsid w:val="00FD78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3A2E9"/>
  <w15:chartTrackingRefBased/>
  <w15:docId w15:val="{9A1BC695-5B75-490E-A510-287D30F4D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853B3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15113884">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35636086">
      <w:bodyDiv w:val="1"/>
      <w:marLeft w:val="0"/>
      <w:marRight w:val="0"/>
      <w:marTop w:val="0"/>
      <w:marBottom w:val="0"/>
      <w:divBdr>
        <w:top w:val="none" w:sz="0" w:space="0" w:color="auto"/>
        <w:left w:val="none" w:sz="0" w:space="0" w:color="auto"/>
        <w:bottom w:val="none" w:sz="0" w:space="0" w:color="auto"/>
        <w:right w:val="none" w:sz="0" w:space="0" w:color="auto"/>
      </w:divBdr>
      <w:divsChild>
        <w:div w:id="1067071211">
          <w:marLeft w:val="0"/>
          <w:marRight w:val="0"/>
          <w:marTop w:val="0"/>
          <w:marBottom w:val="0"/>
          <w:divBdr>
            <w:top w:val="none" w:sz="0" w:space="0" w:color="auto"/>
            <w:left w:val="none" w:sz="0" w:space="0" w:color="auto"/>
            <w:bottom w:val="none" w:sz="0" w:space="0" w:color="auto"/>
            <w:right w:val="none" w:sz="0" w:space="0" w:color="auto"/>
          </w:divBdr>
        </w:div>
        <w:div w:id="1804535953">
          <w:marLeft w:val="0"/>
          <w:marRight w:val="0"/>
          <w:marTop w:val="0"/>
          <w:marBottom w:val="0"/>
          <w:divBdr>
            <w:top w:val="none" w:sz="0" w:space="0" w:color="auto"/>
            <w:left w:val="none" w:sz="0" w:space="0" w:color="auto"/>
            <w:bottom w:val="none" w:sz="0" w:space="0" w:color="auto"/>
            <w:right w:val="none" w:sz="0" w:space="0" w:color="auto"/>
          </w:divBdr>
        </w:div>
        <w:div w:id="560562145">
          <w:marLeft w:val="0"/>
          <w:marRight w:val="0"/>
          <w:marTop w:val="0"/>
          <w:marBottom w:val="0"/>
          <w:divBdr>
            <w:top w:val="none" w:sz="0" w:space="0" w:color="auto"/>
            <w:left w:val="none" w:sz="0" w:space="0" w:color="auto"/>
            <w:bottom w:val="none" w:sz="0" w:space="0" w:color="auto"/>
            <w:right w:val="none" w:sz="0" w:space="0" w:color="auto"/>
          </w:divBdr>
        </w:div>
        <w:div w:id="78066434">
          <w:marLeft w:val="0"/>
          <w:marRight w:val="0"/>
          <w:marTop w:val="0"/>
          <w:marBottom w:val="0"/>
          <w:divBdr>
            <w:top w:val="none" w:sz="0" w:space="0" w:color="auto"/>
            <w:left w:val="none" w:sz="0" w:space="0" w:color="auto"/>
            <w:bottom w:val="none" w:sz="0" w:space="0" w:color="auto"/>
            <w:right w:val="none" w:sz="0" w:space="0" w:color="auto"/>
          </w:divBdr>
        </w:div>
        <w:div w:id="1622491267">
          <w:marLeft w:val="0"/>
          <w:marRight w:val="0"/>
          <w:marTop w:val="0"/>
          <w:marBottom w:val="0"/>
          <w:divBdr>
            <w:top w:val="none" w:sz="0" w:space="0" w:color="auto"/>
            <w:left w:val="none" w:sz="0" w:space="0" w:color="auto"/>
            <w:bottom w:val="none" w:sz="0" w:space="0" w:color="auto"/>
            <w:right w:val="none" w:sz="0" w:space="0" w:color="auto"/>
          </w:divBdr>
        </w:div>
        <w:div w:id="1979384150">
          <w:marLeft w:val="0"/>
          <w:marRight w:val="0"/>
          <w:marTop w:val="0"/>
          <w:marBottom w:val="0"/>
          <w:divBdr>
            <w:top w:val="none" w:sz="0" w:space="0" w:color="auto"/>
            <w:left w:val="none" w:sz="0" w:space="0" w:color="auto"/>
            <w:bottom w:val="none" w:sz="0" w:space="0" w:color="auto"/>
            <w:right w:val="none" w:sz="0" w:space="0" w:color="auto"/>
          </w:divBdr>
        </w:div>
        <w:div w:id="1413162698">
          <w:marLeft w:val="0"/>
          <w:marRight w:val="0"/>
          <w:marTop w:val="0"/>
          <w:marBottom w:val="0"/>
          <w:divBdr>
            <w:top w:val="none" w:sz="0" w:space="0" w:color="auto"/>
            <w:left w:val="none" w:sz="0" w:space="0" w:color="auto"/>
            <w:bottom w:val="none" w:sz="0" w:space="0" w:color="auto"/>
            <w:right w:val="none" w:sz="0" w:space="0" w:color="auto"/>
          </w:divBdr>
        </w:div>
        <w:div w:id="965047075">
          <w:marLeft w:val="0"/>
          <w:marRight w:val="0"/>
          <w:marTop w:val="0"/>
          <w:marBottom w:val="0"/>
          <w:divBdr>
            <w:top w:val="none" w:sz="0" w:space="0" w:color="auto"/>
            <w:left w:val="none" w:sz="0" w:space="0" w:color="auto"/>
            <w:bottom w:val="none" w:sz="0" w:space="0" w:color="auto"/>
            <w:right w:val="none" w:sz="0" w:space="0" w:color="auto"/>
          </w:divBdr>
        </w:div>
        <w:div w:id="1025251194">
          <w:marLeft w:val="0"/>
          <w:marRight w:val="0"/>
          <w:marTop w:val="0"/>
          <w:marBottom w:val="0"/>
          <w:divBdr>
            <w:top w:val="none" w:sz="0" w:space="0" w:color="auto"/>
            <w:left w:val="none" w:sz="0" w:space="0" w:color="auto"/>
            <w:bottom w:val="none" w:sz="0" w:space="0" w:color="auto"/>
            <w:right w:val="none" w:sz="0" w:space="0" w:color="auto"/>
          </w:divBdr>
        </w:div>
        <w:div w:id="995108815">
          <w:marLeft w:val="0"/>
          <w:marRight w:val="0"/>
          <w:marTop w:val="0"/>
          <w:marBottom w:val="0"/>
          <w:divBdr>
            <w:top w:val="none" w:sz="0" w:space="0" w:color="auto"/>
            <w:left w:val="none" w:sz="0" w:space="0" w:color="auto"/>
            <w:bottom w:val="none" w:sz="0" w:space="0" w:color="auto"/>
            <w:right w:val="none" w:sz="0" w:space="0" w:color="auto"/>
          </w:divBdr>
        </w:div>
        <w:div w:id="1083064298">
          <w:marLeft w:val="0"/>
          <w:marRight w:val="0"/>
          <w:marTop w:val="0"/>
          <w:marBottom w:val="0"/>
          <w:divBdr>
            <w:top w:val="none" w:sz="0" w:space="0" w:color="auto"/>
            <w:left w:val="none" w:sz="0" w:space="0" w:color="auto"/>
            <w:bottom w:val="none" w:sz="0" w:space="0" w:color="auto"/>
            <w:right w:val="none" w:sz="0" w:space="0" w:color="auto"/>
          </w:divBdr>
        </w:div>
        <w:div w:id="217784956">
          <w:marLeft w:val="0"/>
          <w:marRight w:val="0"/>
          <w:marTop w:val="0"/>
          <w:marBottom w:val="0"/>
          <w:divBdr>
            <w:top w:val="none" w:sz="0" w:space="0" w:color="auto"/>
            <w:left w:val="none" w:sz="0" w:space="0" w:color="auto"/>
            <w:bottom w:val="none" w:sz="0" w:space="0" w:color="auto"/>
            <w:right w:val="none" w:sz="0" w:space="0" w:color="auto"/>
          </w:divBdr>
        </w:div>
        <w:div w:id="57630020">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15</Pages>
  <Words>5109</Words>
  <Characters>32189</Characters>
  <Application>Microsoft Office Word</Application>
  <DocSecurity>0</DocSecurity>
  <Lines>268</Lines>
  <Paragraphs>74</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37224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Von dem verborgen Gott Israel und Heiland JESU CHRISTO</dc:title>
  <dc:subject/>
  <dc:creator>Draconites, Johannes</dc:creator>
  <cp:keywords/>
  <dc:description/>
  <cp:lastModifiedBy>webmaster@glaubensstimme.de</cp:lastModifiedBy>
  <cp:revision>4</cp:revision>
  <dcterms:created xsi:type="dcterms:W3CDTF">2021-11-21T15:29:00Z</dcterms:created>
  <dcterms:modified xsi:type="dcterms:W3CDTF">2021-11-21T19:22:00Z</dcterms:modified>
  <dc:language>de</dc:language>
</cp:coreProperties>
</file>